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CE2C1" w14:textId="07E13556" w:rsidR="004D6302" w:rsidRDefault="004D6302" w:rsidP="0048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</w:t>
      </w:r>
      <w:r w:rsidR="00CE356C">
        <w:rPr>
          <w:rFonts w:ascii="Times New Roman" w:hAnsi="Times New Roman" w:cs="Times New Roman"/>
          <w:sz w:val="24"/>
          <w:szCs w:val="24"/>
        </w:rPr>
        <w:t>2</w:t>
      </w:r>
      <w:r w:rsidR="00C8770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2023 </w:t>
      </w:r>
      <w:r w:rsidR="00CE356C">
        <w:rPr>
          <w:rFonts w:ascii="Times New Roman" w:hAnsi="Times New Roman" w:cs="Times New Roman"/>
          <w:sz w:val="24"/>
          <w:szCs w:val="24"/>
        </w:rPr>
        <w:t xml:space="preserve">SCALE Global Summit </w:t>
      </w:r>
      <w:r w:rsidR="00C87707">
        <w:rPr>
          <w:rFonts w:ascii="Times New Roman" w:hAnsi="Times New Roman" w:cs="Times New Roman"/>
          <w:sz w:val="24"/>
          <w:szCs w:val="24"/>
        </w:rPr>
        <w:t>Boris Johnson</w:t>
      </w:r>
    </w:p>
    <w:p w14:paraId="7F0731C9" w14:textId="77777777" w:rsidR="004D6302" w:rsidRPr="00CC1A3B" w:rsidRDefault="004D6302" w:rsidP="00CC1A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9A0DA4" w14:textId="123D1AB1" w:rsidR="00A76E22" w:rsidRDefault="00CE356C" w:rsidP="00A76E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356C">
        <w:rPr>
          <w:rFonts w:ascii="Times New Roman" w:hAnsi="Times New Roman" w:cs="Times New Roman"/>
          <w:b/>
          <w:sz w:val="24"/>
          <w:szCs w:val="24"/>
        </w:rPr>
        <w:t>SCALE Global Summit LLC</w:t>
      </w:r>
    </w:p>
    <w:p w14:paraId="206A0795" w14:textId="345715B0" w:rsidR="00AC39A5" w:rsidRPr="00A76E22" w:rsidRDefault="00C87707" w:rsidP="00A76E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Rt. Hon. Boris Johnson</w:t>
      </w:r>
    </w:p>
    <w:p w14:paraId="29F0D281" w14:textId="1786B8FA" w:rsidR="00CE356C" w:rsidRPr="00CC1A3B" w:rsidRDefault="00CE356C" w:rsidP="00CE3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356C">
        <w:rPr>
          <w:rFonts w:ascii="Times New Roman" w:hAnsi="Times New Roman" w:cs="Times New Roman"/>
          <w:b/>
          <w:sz w:val="24"/>
          <w:szCs w:val="24"/>
        </w:rPr>
        <w:t xml:space="preserve">Moderator: </w:t>
      </w:r>
      <w:r w:rsidR="00C87707">
        <w:rPr>
          <w:rFonts w:ascii="Times New Roman" w:hAnsi="Times New Roman" w:cs="Times New Roman"/>
          <w:b/>
          <w:sz w:val="24"/>
          <w:szCs w:val="24"/>
        </w:rPr>
        <w:t>Mark Jeffries</w:t>
      </w:r>
    </w:p>
    <w:p w14:paraId="2E8DD993" w14:textId="4D35B597" w:rsidR="00CE356C" w:rsidRPr="00CE356C" w:rsidRDefault="00CE356C" w:rsidP="00CE3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356C">
        <w:rPr>
          <w:rFonts w:ascii="Times New Roman" w:hAnsi="Times New Roman" w:cs="Times New Roman"/>
          <w:b/>
          <w:sz w:val="24"/>
          <w:szCs w:val="24"/>
        </w:rPr>
        <w:t xml:space="preserve">Las Vegas, NV </w:t>
      </w:r>
    </w:p>
    <w:p w14:paraId="3D30C9DB" w14:textId="77777777" w:rsidR="00CE356C" w:rsidRPr="00CE356C" w:rsidRDefault="00CE356C" w:rsidP="00CE3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356C">
        <w:rPr>
          <w:rFonts w:ascii="Times New Roman" w:hAnsi="Times New Roman" w:cs="Times New Roman"/>
          <w:b/>
          <w:sz w:val="24"/>
          <w:szCs w:val="24"/>
        </w:rPr>
        <w:t xml:space="preserve">Tuesday, May 23rd, 2023 </w:t>
      </w:r>
    </w:p>
    <w:p w14:paraId="36E1C423" w14:textId="6ADF2AA8" w:rsidR="004D6302" w:rsidRDefault="004D6302" w:rsidP="00172C0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E744C18" w14:textId="1E97FF46" w:rsidR="00CE356C" w:rsidRDefault="00CE356C" w:rsidP="00172C0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1AEF9EC" w14:textId="0510FAA6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Fantastic, do take a seat. </w:t>
      </w:r>
    </w:p>
    <w:p w14:paraId="1424DFDC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4D43F7E" w14:textId="798E9ACB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Thank you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very much.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Thank you.</w:t>
      </w:r>
      <w:r w:rsidR="00E14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C531AC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F99D28D" w14:textId="1DD531DE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My goodness.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Right Honourable Boris Johnson.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correct.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the US, you call someone a president who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been a president a “president” forever.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78747D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045645" w14:textId="30F7BF5D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reject our titles immediately.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 ready supply of former British prime ministers, as 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m sure you will discover.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line stretches out.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C99F90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F06866B" w14:textId="4982C4B1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It really does, doesn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it?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Welcome to Vegas.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71FB8A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F197C70" w14:textId="515B9F9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Great to be here.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 real honor.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Fantastic to see you all.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4BAB79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0BC21F" w14:textId="63F20AE2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Isn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this a great crowd?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CC7490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903D6B7" w14:textId="55C3F206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last time I was here, I was interviewing Elton John I think.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5A8C2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CF7D43D" w14:textId="4EFB3D3D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My goodness.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was a while ago.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Now, I have to ask you something.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Before we get to anything else, very important question: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how was the coronation for you?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88F6E8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387D4AA" w14:textId="14D1B432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was fantastic.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loved it.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had a very good seat.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was able to see His Majesty The King being properly -- it was incredible.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was like an NHS hospital ward.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 put these screens around.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4C1F24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6C1E007" w14:textId="69C9A98A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Yes, I saw that.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2327D9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F19FBBD" w14:textId="584F4A36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nobody could see what was going on as he was disrobed.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Was he fully disrobed?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couldn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see.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assume so.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Then, the Chrism was applied.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wouldn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apply Chrism to the head of state here in the United States.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might apply all sorts of things, but not Chrism.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516A97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693B8A5" w14:textId="7BD5DD2D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always think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very interesting how fascinated people are by our royal family and our monarchy;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you think?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have Brits in America -- there are many.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A228BA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CC6B8D7" w14:textId="7AF92CC0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There are quite a few, 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FE6BBE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768D09E" w14:textId="74EB5FD0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Quite a few Brits.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Nothing wrong with that.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 great thing.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But there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one thing I always feel that the great American people secretly hanker after, and that is the crown.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5BCAAC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3C78AD4" w14:textId="5BD76C80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A3C224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8C40439" w14:textId="6986A7A4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know what I mean.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FAF785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1BE317B" w14:textId="7F9BFDAA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At some point, they probably would like -- </w:t>
      </w:r>
    </w:p>
    <w:p w14:paraId="4AEBD10F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8C6B62C" w14:textId="42A1913B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sort of deep national guilt about 1776.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DCB7D6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ADA750A" w14:textId="4F9359DA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Right.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(Laughter.) We are very sorry about that.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86ECB0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3A7C73" w14:textId="7B436A0D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 kind of childhood yearning for that monarchical simplicity.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ACD022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8986BF0" w14:textId="72E50BB6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I think you may be right.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655F97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42AA030" w14:textId="156015DB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Because at the moment, 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a system.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m sorry to interrupt.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AFA60A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F2A5A49" w14:textId="221E3839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all right.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07EA3A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9C18376" w14:textId="46D5C69D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a system where the head of state is the same as the head of government.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kind of difficult if the head of state happens to be a politically divisive figure. </w:t>
      </w:r>
    </w:p>
    <w:p w14:paraId="70B73E56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37E875F" w14:textId="580ABBE3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9AEC8B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A2C6367" w14:textId="066FB2C9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m merely going to sow that thought in your mind.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6C7026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FCA6C3F" w14:textId="1FB07800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Thank you.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 nice thought.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Interestingly, a lot of people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know this, you were actually born here in the United States.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2DFB85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DE9C1FA" w14:textId="385B66C8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was.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was.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wanted to be close to my mother at the time, as they say, and she was a student at -- and my father was a student.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 were students at Columbia University -- a great university.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was very lucky.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was called “Boris” because they met a very kindly American millionaire called Boris who said that it was outrageous that my father wanted to take my mother back to New York from Mexico -- no -- something like that.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11C96D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32D9F77" w14:textId="062639F5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close enough.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9C562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0F64654" w14:textId="661735A5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m getting the story wrong.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Anyway, in a Greyhound bus rather than by plane.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Boris paid for my plane.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3792A9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E8CC74F" w14:textId="2E4B21F6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fantastic.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Which is why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called Boris?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ECB1AB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00806AF" w14:textId="17991588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So, thank you, Boris, the American millionaire.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3303FE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1B6110A" w14:textId="48F95158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Lovely.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 great story.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58CC97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D645463" w14:textId="1DCC6621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true.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59C6B3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27117D7" w14:textId="7A13FCC1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Now, we have some very important things to discuss.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 with any of these conversations,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nice just to get a bit of the origin story, the background.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Born in the US, but of course, you came to the UK.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First call for you after university was journalism.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760D53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EC9CFBC" w14:textId="083624D0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F843BE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3CF8DDC" w14:textId="3E28C03C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You wanted to report on power.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was all that about?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044134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D0095D4" w14:textId="520FC20D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just think journalism is the most wonderful, brilliant profession.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love it.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love reporting.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love journalism, newspapers, and </w:t>
      </w:r>
      <w:r>
        <w:rPr>
          <w:rFonts w:ascii="Times New Roman" w:hAnsi="Times New Roman" w:cs="Times New Roman"/>
          <w:i/>
          <w:sz w:val="24"/>
          <w:szCs w:val="24"/>
        </w:rPr>
        <w:t>All The President</w:t>
      </w:r>
      <w:r w:rsidR="00734F7B">
        <w:rPr>
          <w:rFonts w:ascii="Times New Roman" w:hAnsi="Times New Roman" w:cs="Times New Roman"/>
          <w:i/>
          <w:sz w:val="24"/>
          <w:szCs w:val="24"/>
        </w:rPr>
        <w:t>’</w:t>
      </w:r>
      <w:r>
        <w:rPr>
          <w:rFonts w:ascii="Times New Roman" w:hAnsi="Times New Roman" w:cs="Times New Roman"/>
          <w:i/>
          <w:sz w:val="24"/>
          <w:szCs w:val="24"/>
        </w:rPr>
        <w:t>s Men</w:t>
      </w:r>
      <w:r>
        <w:rPr>
          <w:rFonts w:ascii="Times New Roman" w:hAnsi="Times New Roman" w:cs="Times New Roman"/>
          <w:sz w:val="24"/>
          <w:szCs w:val="24"/>
        </w:rPr>
        <w:t xml:space="preserve"> was the thing that really -- when I was a kid, I remember watching that.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E3AD91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69A6457" w14:textId="4A865063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That drew you in, did it?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7CAF97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A8F8835" w14:textId="6D99496B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i/>
          <w:sz w:val="24"/>
          <w:szCs w:val="24"/>
        </w:rPr>
        <w:t>Scoop,</w:t>
      </w:r>
      <w:r>
        <w:rPr>
          <w:rFonts w:ascii="Times New Roman" w:hAnsi="Times New Roman" w:cs="Times New Roman"/>
          <w:sz w:val="24"/>
          <w:szCs w:val="24"/>
        </w:rPr>
        <w:t xml:space="preserve"> which of course -- </w:t>
      </w:r>
    </w:p>
    <w:p w14:paraId="2BFA6B38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7209FCC" w14:textId="70F25A83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Of course, 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6358D3" w14:textId="77777777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FADA7D7" w14:textId="06BF8FB8" w:rsidR="005B631F" w:rsidRDefault="005B631F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--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ll know</w:t>
      </w:r>
      <w:r w:rsidR="00FD4C2C">
        <w:rPr>
          <w:rFonts w:ascii="Times New Roman" w:hAnsi="Times New Roman" w:cs="Times New Roman"/>
          <w:sz w:val="24"/>
          <w:szCs w:val="24"/>
        </w:rPr>
        <w:t>, Evelyn Waugh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 w:rsidR="00FD4C2C">
        <w:rPr>
          <w:rFonts w:ascii="Times New Roman" w:hAnsi="Times New Roman" w:cs="Times New Roman"/>
          <w:sz w:val="24"/>
          <w:szCs w:val="24"/>
        </w:rPr>
        <w:t>s great novel.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 w:rsidR="00FD4C2C"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 w:rsidR="00FD4C2C">
        <w:rPr>
          <w:rFonts w:ascii="Times New Roman" w:hAnsi="Times New Roman" w:cs="Times New Roman"/>
          <w:sz w:val="24"/>
          <w:szCs w:val="24"/>
        </w:rPr>
        <w:t>s just a great, great trade.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 w:rsidR="00FD4C2C">
        <w:rPr>
          <w:rFonts w:ascii="Times New Roman" w:hAnsi="Times New Roman" w:cs="Times New Roman"/>
          <w:sz w:val="24"/>
          <w:szCs w:val="24"/>
        </w:rPr>
        <w:t>If you think about it today,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 w:rsidR="00FD4C2C">
        <w:rPr>
          <w:rFonts w:ascii="Times New Roman" w:hAnsi="Times New Roman" w:cs="Times New Roman"/>
          <w:sz w:val="24"/>
          <w:szCs w:val="24"/>
        </w:rPr>
        <w:t>s incredibly important.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 w:rsidR="00FD4C2C">
        <w:rPr>
          <w:rFonts w:ascii="Times New Roman" w:hAnsi="Times New Roman" w:cs="Times New Roman"/>
          <w:sz w:val="24"/>
          <w:szCs w:val="24"/>
        </w:rPr>
        <w:t>If you think about what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 w:rsidR="00FD4C2C">
        <w:rPr>
          <w:rFonts w:ascii="Times New Roman" w:hAnsi="Times New Roman" w:cs="Times New Roman"/>
          <w:sz w:val="24"/>
          <w:szCs w:val="24"/>
        </w:rPr>
        <w:t>s happening today and the stuff that really matters to the world today, we need great journalism all over the world, and we need it to be free.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632C24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621923F" w14:textId="5224C5C2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just want to make a polemical point quickly -- in case we forget to mention this later on -- about Putin and his invasion of Ukraine.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to ask people if they really believe that Vladimir Putin would have been so foolish -- made such a catastrophic miscalculation as to invade Ukraine if he had a genuinely free press in Russia telling him what Ukraine was really like.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think he would have done.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think he would have done, by the way, if he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d had rebellious back-benchers such as 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m familiar with.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9E0F12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C9EA7ED" w14:textId="526075F3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very familiar with them.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FFB0D4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BE3B28F" w14:textId="7C70B2F4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E147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Telling him not to be so dumb.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Some of the things that have happened in the last year or so are great arguments for democracy and for a free press.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 the way, while 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at it, I should mention Evan Gershkovich of the Wall Street Journal who is currently incarcerated by Putin and should be released forthwith.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Evan Gershkovich.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 him go right now.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824320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730D8C" w14:textId="1B13830B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You mentioned the media, how important journalism is.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 is a group of people who will say that, currently, the majority of media feels more like political activism than actual honest reporting.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Where do you sit on that?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1CBECF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B9971B2" w14:textId="7166A6A1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Look, I think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true.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think journalists are very often engaged and participate in the public -- but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fine.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Their activities are being invigilated in real time by everybody else -- by all the other journalists who are just as ruthless as they are.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If they say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inaccurate or </w:t>
      </w:r>
      <w:r w:rsidR="00E147CC">
        <w:rPr>
          <w:rFonts w:ascii="Times New Roman" w:hAnsi="Times New Roman" w:cs="Times New Roman"/>
          <w:sz w:val="24"/>
          <w:szCs w:val="24"/>
        </w:rPr>
        <w:t>tendentious</w:t>
      </w:r>
      <w:r>
        <w:rPr>
          <w:rFonts w:ascii="Times New Roman" w:hAnsi="Times New Roman" w:cs="Times New Roman"/>
          <w:sz w:val="24"/>
          <w:szCs w:val="24"/>
        </w:rPr>
        <w:t xml:space="preserve"> or whatever, then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immediately pointed out.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 good and wholesome thing.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37B92D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B9678F3" w14:textId="26734F16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So,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not worried about the state of media as it is right now?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89A5F3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0413324" w14:textId="67602AFC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think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in an incredible state of growth and development.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Nor, by the way, am I remotely worried about AI.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m not worried about ChatGPT.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081A50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8366D3F" w14:textId="44E87BF6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Why are you not worried?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457DF9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3714747" w14:textId="68903BB8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 you worried about ChatGPT, all you brilliant investors?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304596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4EF9DFC" w14:textId="00C839B3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I think 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excited by it.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BDF69D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9FD0783" w14:textId="4C30DAF8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think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fantastic.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plugged in ChatGPT the other day.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subscribed to it.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asked it to write an essay.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wrote something about knife crime in London in my days many years ago when I was fighting knife crime in London.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put in a few paragraphs of stuff about how we beat knife crime.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said, “ChatGPT, put this into dactylic Latin hexameters in the style of Virgil.”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Because why not?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889521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B529EA6" w14:textId="70F440C9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hardly finished typing when he started chuntering away.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But what was so wonderful was that it couldn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do it very well.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(Laughter.)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45135C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54451FC" w14:textId="431706C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Did it disappoint you?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0E643C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275C80D" w14:textId="23E41982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No, I said, “Have another go.”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gave it some lessons.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still wasn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t very -- </w:t>
      </w:r>
    </w:p>
    <w:p w14:paraId="08E225AC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AD61073" w14:textId="798972EE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Still wasn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there?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45349F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6CF3DE" w14:textId="25CEE161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So, 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nothing to worry about, folks.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E897CC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565BBC7" w14:textId="73A8024C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Fantastic.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00C23E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E8A7E6B" w14:textId="27854EFA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nothing to worry about.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this will be is a tool that will help us and our children to acquire knowledge fast, but clearly, there are going to be some things that 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ll have to sort out, some grand rules about sourcing and everything else -- bias -- but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fine.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08304A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FDF594B" w14:textId="533071A2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It is fine.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 the way, you mentioned children.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Congratulations.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have another one on the way, I believe.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DB82EA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7A11F1B" w14:textId="0D7C875B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very well informed.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very expensive event -- happy and expensive.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My wife, thankfully, isn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watching this.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going to be great.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7FF9BD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79E89A5" w14:textId="255EDACC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Marvelous.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So, back to the story.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So,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a journalist, but suddenly you think, “Actually, I would rather be on the other side.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m going to go into politics.”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drove that?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9EDFFB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1BE08C2" w14:textId="016CF0B0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Well,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interesting, Mark, because you just mentioned that you knew John Major, or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d seen John Major.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A06A93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C02AE1" w14:textId="0BDFCC50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BBCC89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EFE6CBB" w14:textId="7813AA81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 years, 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ll tell you what it was.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used to write columns.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did a lot of reporting, and then I really became a columnist.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used to chuck these tremendous rocks over the garden wall and listen to the tinkle of the greenhouse.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 fantastic feeling of power without responsibility, the prerogative of the harlot throughout the ages.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AB4EF0" w14:textId="77777777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860F59E" w14:textId="2599D9C3" w:rsidR="00FD4C2C" w:rsidRDefault="00FD4C2C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a while, I read a particularly </w:t>
      </w:r>
      <w:r w:rsidR="003C2AFA">
        <w:rPr>
          <w:rFonts w:ascii="Times New Roman" w:hAnsi="Times New Roman" w:cs="Times New Roman"/>
          <w:sz w:val="24"/>
          <w:szCs w:val="24"/>
        </w:rPr>
        <w:t>tough piece about John Major.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 w:rsidR="003C2AFA">
        <w:rPr>
          <w:rFonts w:ascii="Times New Roman" w:hAnsi="Times New Roman" w:cs="Times New Roman"/>
          <w:sz w:val="24"/>
          <w:szCs w:val="24"/>
        </w:rPr>
        <w:t>Poor guy.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 w:rsidR="003C2AFA">
        <w:rPr>
          <w:rFonts w:ascii="Times New Roman" w:hAnsi="Times New Roman" w:cs="Times New Roman"/>
          <w:sz w:val="24"/>
          <w:szCs w:val="24"/>
        </w:rPr>
        <w:t>I walked into the office the following morning and Bill Deedes, you may remember, who was the former editor of the Daily Telegraph.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21BDC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9D39E9C" w14:textId="2A34ADDA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B73615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9BF7B4A" w14:textId="6A8A06BF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Lord Deedes, as he became.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Also a brilliant guy -- very elderly guy.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 said, “I say, old b</w:t>
      </w:r>
      <w:r w:rsidR="00E147C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y, that should be hard.”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thought, “You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right.”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easier to knock over people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sandcastles than to build your own.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felt as a journalist I was doing too much criticism and not enough trying to do things myself.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had a midlife crisis and became a politician.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3DB44C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77C3A7" w14:textId="2972FC0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Yes, you did.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met with success, because before you can turn around,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mayor of London.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6D67B2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D6B14E6" w14:textId="307C554C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E147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know.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was a dizzying ascent.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 basically had absolutely nobody else who would do it.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46D08A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CA18576" w14:textId="6E6FBB82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what I remember.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F09329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8A58DE" w14:textId="00482BE3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ve got to level with this audience in the candor of this </w:t>
      </w:r>
      <w:r w:rsidR="00E147CC">
        <w:rPr>
          <w:rFonts w:ascii="Times New Roman" w:hAnsi="Times New Roman" w:cs="Times New Roman"/>
          <w:sz w:val="24"/>
          <w:szCs w:val="24"/>
        </w:rPr>
        <w:t>confessional</w:t>
      </w:r>
      <w:r>
        <w:rPr>
          <w:rFonts w:ascii="Times New Roman" w:hAnsi="Times New Roman" w:cs="Times New Roman"/>
          <w:sz w:val="24"/>
          <w:szCs w:val="24"/>
        </w:rPr>
        <w:t xml:space="preserve"> here in Las Vegas -- we are in Las Vegas?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6E05F8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AE43468" w14:textId="55C582A2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We are in Las Vegas.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142DBA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D7CCE30" w14:textId="24F728D8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closing period -- one of the closing periods of my many closing periods of my political career.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can tell you that -- where was I?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080C24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23AC62A" w14:textId="1A80A8ED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You were talking about being the mayor of London.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 was no one else.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2AB4EC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A3E8569" w14:textId="17563219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Yes,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right.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 was absolutely nobody else.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d offered the candidacy to all sorts of people.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Nobody thought that a conservative could win in London.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was the problem.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Nobody else would do it.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fought a very hard fight, particularly about the need to make the city safer.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is an incredibly safe city, by the way, as anybody who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been to London will know -- one of the safest big cities on earth.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Yes, it is.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DF0707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59A2790" w14:textId="1C2856AC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There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issues, but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to put them in context.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CDB60D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344C121" w14:textId="6FA8B272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Well, let me tell you.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the golden era -- the Augustine epoch of 2008-2016 -- crime, I can tell you, crime fell in London by 20%.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murder rate was cut in half -- by 50%.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cannot fudge the murder rate statistics, my friends.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cannot hide a corpse, right?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Well, you can.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got the murder rate for several years running to fewer than 100 murders per year in a city -- listen to this -- a city of nine million.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How many in New York?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be chauvinist.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be excessively patriotic about what we did in London, but we got it down to about 1/5 of the New York murder rate.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2A40C3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270DB6E" w14:textId="51562805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Can you share very quickly how you did that?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8A5032" w14:textId="77777777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F35C20C" w14:textId="3E50AC21" w:rsidR="003C2AFA" w:rsidRDefault="003C2AFA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Yes, I can.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ll tell you.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got lots of police out on the street.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police are brilliant.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They come to </w:t>
      </w:r>
      <w:r w:rsidR="00734F7B">
        <w:rPr>
          <w:rFonts w:ascii="Times New Roman" w:hAnsi="Times New Roman" w:cs="Times New Roman"/>
          <w:sz w:val="24"/>
          <w:szCs w:val="24"/>
        </w:rPr>
        <w:t>you,</w:t>
      </w:r>
      <w:r>
        <w:rPr>
          <w:rFonts w:ascii="Times New Roman" w:hAnsi="Times New Roman" w:cs="Times New Roman"/>
          <w:sz w:val="24"/>
          <w:szCs w:val="24"/>
        </w:rPr>
        <w:t xml:space="preserve"> and they say, “We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a fixed sum of money for policing.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we can do, Mr. Mayor, is achieve all your objectives but with fewer police officers.”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brilliant, mathematically-minded people can work out what they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trying to do there.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If you have a fixed sum of money and fewer people to pay, obviously you can pay each individual more money.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 worked that one out, but I said no.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said I wanted to have more offices on the streets of London, I wanted to keep our city safe.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 w:rsidR="00436744">
        <w:rPr>
          <w:rFonts w:ascii="Times New Roman" w:hAnsi="Times New Roman" w:cs="Times New Roman"/>
          <w:sz w:val="24"/>
          <w:szCs w:val="24"/>
        </w:rPr>
        <w:t>We did some pretty tough things.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 w:rsidR="00436744">
        <w:rPr>
          <w:rFonts w:ascii="Times New Roman" w:hAnsi="Times New Roman" w:cs="Times New Roman"/>
          <w:sz w:val="24"/>
          <w:szCs w:val="24"/>
        </w:rPr>
        <w:t>We did a lot of stop and search.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 w:rsidR="00436744">
        <w:rPr>
          <w:rFonts w:ascii="Times New Roman" w:hAnsi="Times New Roman" w:cs="Times New Roman"/>
          <w:sz w:val="24"/>
          <w:szCs w:val="24"/>
        </w:rPr>
        <w:t>I think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 w:rsidR="00436744">
        <w:rPr>
          <w:rFonts w:ascii="Times New Roman" w:hAnsi="Times New Roman" w:cs="Times New Roman"/>
          <w:sz w:val="24"/>
          <w:szCs w:val="24"/>
        </w:rPr>
        <w:t>ve called it “stop and frisk.”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 w:rsidR="00436744">
        <w:rPr>
          <w:rFonts w:ascii="Times New Roman" w:hAnsi="Times New Roman" w:cs="Times New Roman"/>
          <w:sz w:val="24"/>
          <w:szCs w:val="24"/>
        </w:rPr>
        <w:t>What did you call it here?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F43F35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7ACFB8D" w14:textId="21B91129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It was in New York, yes, it was stop and frisk.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2F983E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8FCABF7" w14:textId="33F517E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wrong.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did a lot of stop and search and it worked.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the people who wanted us to do stop and search and to take the knives off young black kids in London was the mothers of those kids.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was the kindest, most loving thing we could possibly have done.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can tell you, it worked.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1F0A72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275B1A9" w14:textId="659829A6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How many years were you mayor?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7D2280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B2A649D" w14:textId="5FADC782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Eight.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17EF49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BF84D13" w14:textId="268380F4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Do you think that was a role that set you up to become prime minister?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C98198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A5779C8" w14:textId="5B357B15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think it certainly didn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do any harm.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was a fantastic experience.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difficulty with being mayor of London was that it was basically a very pyramidical structure.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didn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have any real opponents in the ecosystem.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was able to do whatever.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When I wanted to get something done, I didn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have to worry about people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opposition.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was able to just get on and do it.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094E07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62FF653" w14:textId="36049236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So, I got out of </w:t>
      </w:r>
      <w:r w:rsidR="00734F7B">
        <w:rPr>
          <w:rFonts w:ascii="Times New Roman" w:hAnsi="Times New Roman" w:cs="Times New Roman"/>
          <w:sz w:val="24"/>
          <w:szCs w:val="24"/>
        </w:rPr>
        <w:t>parliament,</w:t>
      </w:r>
      <w:r>
        <w:rPr>
          <w:rFonts w:ascii="Times New Roman" w:hAnsi="Times New Roman" w:cs="Times New Roman"/>
          <w:sz w:val="24"/>
          <w:szCs w:val="24"/>
        </w:rPr>
        <w:t xml:space="preserve"> and I didn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really prepare for the job of being a prime minister, which is very difficult.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There,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to manage your back benches,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to manage the whole party.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0579F9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AADF7A7" w14:textId="37C14563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And that really happened very quickly.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Theresa May was the prime minister.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She resigns.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You, of course, are elevated to leader of the party, therefore prime minister.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 you actually saying you didn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feel ready?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didn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feel prepped for that?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189A23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6761683" w14:textId="434E04AD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RT. HON. BORIS JOHNSON: </w:t>
      </w:r>
      <w:r>
        <w:rPr>
          <w:rFonts w:ascii="Times New Roman" w:hAnsi="Times New Roman" w:cs="Times New Roman"/>
          <w:sz w:val="24"/>
          <w:szCs w:val="24"/>
        </w:rPr>
        <w:t>No, no, that would be absurd.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d done stuff like this all my life.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wasn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the issue.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 soon as I got in, shortly thereafter, we won the biggest electoral victories for about 40 years, the biggest share of the vote since 1979.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won the biggest majority for the Conservatives for a very long time -- about 80 seats.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was most surprising.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came after about 10 years of Tory government.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would have expected us to be starting to wane.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0317F4" w14:textId="3D2C98D9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45DC450" w14:textId="49D79854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Things began by going tremendously well.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got Brexit done and we seemed to be advancing on all fronts.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did a huge amount -- we recruited yet more police officers.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launched a massive infrastructure campaign to build Northern Powerhouse Rail and HS2 and put gigabit broadband everywhere and all this kind of stuff.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was fantastic.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Skills, skills, skills.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But then we had COVID and COVID was a big problem.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E101EF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342ED3F" w14:textId="26354ADA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Let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talk about a couple of things you mentioned there, Brexit first.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Brexit has been in place now for quite a few years, of course.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was, do you think, the reasoning behind the result of that vote originally and what do you think it means for the UK and Europe going forward?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7DEF13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3B13D52" w14:textId="432264A9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think the reasons for Brexit were extremely good.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UK is a very old democracy.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ambition of our EU friends and partners was really to turn the EU into a single federal state -- </w:t>
      </w:r>
      <w:r>
        <w:rPr>
          <w:rFonts w:ascii="Times New Roman" w:hAnsi="Times New Roman" w:cs="Times New Roman"/>
          <w:i/>
          <w:sz w:val="24"/>
          <w:szCs w:val="24"/>
        </w:rPr>
        <w:t>e pluribus unum</w:t>
      </w:r>
      <w:r>
        <w:rPr>
          <w:rFonts w:ascii="Times New Roman" w:hAnsi="Times New Roman" w:cs="Times New Roman"/>
          <w:sz w:val="24"/>
          <w:szCs w:val="24"/>
        </w:rPr>
        <w:t xml:space="preserve"> as I think it says on the dollar bills.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Does it?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EC7772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1593C98" w14:textId="694AE72E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I think it might, 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was not something that the British population really had signed up for back in 1973.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people wanted to be able to take back control of their democracy.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Brexit proved its worth pretty much immediately during the pandemic -- well, not immediately, but after a year or so, because we were able to do the vaccines in a different way from other European countries.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were able to -- because 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d taken back control of our medical regulation agency, the medical health regulations agency.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d come out of this thing called the European Medicines Agency. </w:t>
      </w:r>
    </w:p>
    <w:p w14:paraId="6F050A33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90CE010" w14:textId="09B47B0F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were able to approve vaccines faster than any other country in the world.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is a fact that under the government I led, we got a vaccine into people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arms -- into somebody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arm -- faster </w:t>
      </w:r>
      <w:r>
        <w:rPr>
          <w:rFonts w:ascii="Times New Roman" w:hAnsi="Times New Roman" w:cs="Times New Roman"/>
          <w:sz w:val="24"/>
          <w:szCs w:val="24"/>
        </w:rPr>
        <w:lastRenderedPageBreak/>
        <w:t>than any other country in the world.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were the first approved effective vaccine, the first country to put an approved, effective vaccine into somebody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arm.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586FCD" w14:textId="77777777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95C38CE" w14:textId="4BBFDF3E" w:rsidR="00436744" w:rsidRDefault="00436744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result of that was that we had a very, very fast vaccine rollout.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were able to vaccinate our population faster than our EU friends and partners.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Again, I say that in no particular spirit of chauvinism, but it was very important.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had to get it done fast, and we did get it done fast.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know what the view of this audience would be about vaccination, but I think it made a huge difference to the pandemic.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result was that lots of elderly people who might not have been protected from what was, frankly, a lethal disease, got that protection.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would say to you that Brexit saved lives</w:t>
      </w:r>
      <w:r w:rsidR="00663149">
        <w:rPr>
          <w:rFonts w:ascii="Times New Roman" w:hAnsi="Times New Roman" w:cs="Times New Roman"/>
          <w:sz w:val="24"/>
          <w:szCs w:val="24"/>
        </w:rPr>
        <w:t>, and maybe quite a lot of lives.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874DE3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A7DD921" w14:textId="3C73BBB8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interesting.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323EFE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83FDD50" w14:textId="56328FEF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 March 2021, I think we vaccinated about 45% of the UK population.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rest of the EU -- or the EU -- had done about 10%.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 was a big, big difference.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FE28FA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1EFCDC0" w14:textId="674CB4D1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I want to come back to Brexit in terms of trade in a minute, but on COVID, on the pandemic, when you look back at that time, when it was the lockdowns, the vaccination, a lot of the PR and the messaging that came out, would you have done anything differently?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6D7AD4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08CFFD5" w14:textId="4E8FDB24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know.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Well, there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an inquiry going, obviously, into the whole thing.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08C48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B4EE4CA" w14:textId="28FA882F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Yes, indeed.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A0AD60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DEF66F8" w14:textId="7113661B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will take ages, and doubtless, it will find there were lots of things we should have done differently.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feel very acutely that we had to take a lot of incredibly difficult decisions to do with lockdowns and the timing of lockdowns.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know what people feel about those now.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felt to me at the time that the lockdowns really made a difference for the better.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I think the first one seems pretty clearly to have stopped the “R” -- the reproduction rate of the disease from continuing to climb and probably saved a lot of lives.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F6698A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E69FB79" w14:textId="20F42AEE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Were there arguments behind the scenes between advisors and 10 Downing Street and you?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A2BD5D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3158EA" w14:textId="2B5944CE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m sure that everybody had their own doubts and anxieties about nonpharmaceutical interventions, stopping people doing things in the normal way, but it was very hard.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the absence of drugs, in the absence of vaccines, it was very hard to see an alternative.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9C3249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4152F76" w14:textId="2541DB42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Now, I have to ask you this because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big news in the UK, of course, even here in the US, more allegations and you are heading back to the UK very shortly.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is your position on the allegations they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making?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F7F471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619344F" w14:textId="6B690F6A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These are just the type of thing that you would expect and I think that -- I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know exactly which allegations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talking about, but whichever they are, they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almost certainly without foundation, baseless, groundless, and whatever activities -- if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talking about me not handing over the WhatsApps, I was handing over any number of WahtsApps, notebooks, the whole lot.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 can have everything.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If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about events in No. 10, I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think anything unlawful took place.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m happy to demonstrate that.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6296E1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EED301B" w14:textId="2D6410D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Thank you for answering the question.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were also talking about Brexit.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finish off on Brexit, because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already given us one good reason why it was positive for the country.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But what about trade?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about business?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Does the country of the United Kingdom, is it at a disadvantage now because of Brexit or the reverse?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5F6141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4FF7E99" w14:textId="2EF7910D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at a great advantage.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tried to give one thing we were able to do that we would have been able to do.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 are loads of other things.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talk about AI and new technology, well, the EU traditionally approaches these things with a very regulatory frame of mind and there are pressures from EU governments to ban AI.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Italians are talking about banning it -- banning ChatGPT -- which is crazy.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Absolutely crazy.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3CFA90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2A0C0A" w14:textId="6D2EAF31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look at things like genomic editing, the EU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had a historic ban on that, which 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now lifting because 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out of the EU.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doing things differently when it comes to things like Solvency II or MiFID -- the EU financial regulations.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will be a great boon to the UK and to the UK economy.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Invest in London, folks; invest in the UK because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going to be -- particularly the tech sector, not just in London,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across the whole of the UK.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126949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0802DE4" w14:textId="33E0786D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Let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move on to the subject of Ukraine.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 was discussed at length yesterday on the stage.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were one of the first world leaders to walk the streets of Kiev while missiles were falling.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 war is going on a lot longer than the experts predicted.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NATO and the United States have spent countless billions on it.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Where does it go from here?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does success look like for Ukraine?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FE5F2C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A9B60B" w14:textId="6077C52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Well, the first thing I want to say is thank you to the American people and to the United States of America for supporting Ukraine in the way that you have.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Basically, the United States has stopped the extinction of a sovereign European democracy.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huge sums of money that the US has invested in military support has been absolutely crucial.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If the US hadn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stepped up in the way that you did, things might have gone very differently.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m proud of what the UK did as well.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think the way this ends is going to be victory for Ukraine.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B34B9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AA181E6" w14:textId="4426A8B8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What does that victory look like?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44676B" w14:textId="77777777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536E22C" w14:textId="39B77E1B" w:rsidR="00663149" w:rsidRDefault="00663149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Expelling Putin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troops from Ukraine.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not for us to decide what that looks like or what victory looks like.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for the Ukrainians to work out.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 have a perfect right, in my view, to recapture the entire Ukrainian territory that voted for independence in 1991.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 can go back -- they should be able to go back to those borders.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not for us to decide</w:t>
      </w:r>
      <w:r w:rsidR="00EF0C37">
        <w:rPr>
          <w:rFonts w:ascii="Times New Roman" w:hAnsi="Times New Roman" w:cs="Times New Roman"/>
          <w:sz w:val="24"/>
          <w:szCs w:val="24"/>
        </w:rPr>
        <w:t>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20DC07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7AF9251" w14:textId="746C1F95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Does Putin take his tanks and go home and just carry on as normal?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E5AC65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661A1E7" w14:textId="5A82DDA2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Look, Ukrainian victory will come, I think, with the reconquest of that stretch between the Crimea and Russia -- the so-called “land bridge.”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have to take all of it to deal a pretty devastating blow to Putin.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 just need to punch through to the Sea of Azov.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Then, they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basically got a massive strategic gain.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quite likely that something like that will happen this year, this summer.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A7DB9" w14:textId="5F482C80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The thing is not to worry about Putin and his personal psychodrama.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not here to manage his ego or his political future.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going to be fine.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got a robust temperament, 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m sure.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 is not -- repeat -- not going to use a nuclear weapon.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want to spend too long talking about this, because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ridiculous.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 would immediately forfeit all Chinese support.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d lose the support of the countries in the middle -- the swing voters -- the Indians, all those who are cutting him too much slack at the moment.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d terrify the Russian population -- actually terrify them because they wouldn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know what reprisals they might face.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wouldn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work even if he used a tactical nuclear weapon, the Ukrainians would fight 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CEF0C4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1D51410" w14:textId="6703ECF2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Once he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been defeated -- and he will be defeated. There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quite a high chance, actually, of a complete Russian military collapse in Ukraine.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When that happens, it will be a fantastic blow for freedom and democracy around the world.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will mean that the whole of the Euro-Atlantic area is safer, more secure, more stable because we remove the threat of further advances by Putin, whether in the Baltic States or Georgia or Poland or wherever.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74C267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FF1D0FD" w14:textId="6063543E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Plus, it has immediate --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already had, I think, a very important stabilizing effect in Asia because if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Xi Jinping or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a Chinese leader who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thinking about unifying China by taking aggressive action against Taiwan, I think that this has massively increased the strategic ambiguity and the risk.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6EB1D4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7E9879" w14:textId="6C1CB6D5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You were setting an example, is that what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saying?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C6AC25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DCA4A62" w14:textId="017C4AB2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think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showing that the west is willing to stand up for democracy.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Who would have thought that the US -- that Joe Biden -- was going to send quite so much by way of military assistance?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Who would have thought that the UK was going to send so much?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 was quite a lot of skepticism to begin with in our foreign policy establishment on both sides of the Atlantic about doing this.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has turned out to be the right thing.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E101DD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AD36B9F" w14:textId="0A5688D5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Is it limitless?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4A6F45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EAC5894" w14:textId="18E8399F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No. So far,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what?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5% of the US defense budget.</w:t>
      </w:r>
      <w:r w:rsidR="00E147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 far, probably 0.2% of US GDP.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 an investment in the security of the world, I think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very cost effective.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doesn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have to be limitless.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it needs to be is fast.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thing 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learned over the last year is that we always end up giving them the thing we wouldn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give them six months previous.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350904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8EBE2B9" w14:textId="792EA720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Absolutely right.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1A9B1D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1A6A550" w14:textId="7BDB2CA4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RT. HON. BORIS JOHNSON: </w:t>
      </w:r>
      <w:r>
        <w:rPr>
          <w:rFonts w:ascii="Times New Roman" w:hAnsi="Times New Roman" w:cs="Times New Roman"/>
          <w:sz w:val="24"/>
          <w:szCs w:val="24"/>
        </w:rPr>
        <w:t>Cut to the chase.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Give it to them now.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CB496E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9485B13" w14:textId="75647AE0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Time is running tight, so there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 couple of other things I wanted to ask you.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 a prime minister, you met many world leaders.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Why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t we do a quickfire </w:t>
      </w:r>
      <w:r w:rsidR="00E147CC">
        <w:rPr>
          <w:rFonts w:ascii="Times New Roman" w:hAnsi="Times New Roman" w:cs="Times New Roman"/>
          <w:sz w:val="24"/>
          <w:szCs w:val="24"/>
        </w:rPr>
        <w:t>round?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ll name a world leader, and just tell me what comes to your mind first.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D03F01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106F24F" w14:textId="364A1793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RT. HON. BORIS JOHNSON: </w:t>
      </w:r>
      <w:r>
        <w:rPr>
          <w:rFonts w:ascii="Times New Roman" w:hAnsi="Times New Roman" w:cs="Times New Roman"/>
          <w:sz w:val="24"/>
          <w:szCs w:val="24"/>
        </w:rPr>
        <w:t>John Major.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Great guy.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7F7C7F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FF9742C" w14:textId="41E0353D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Of course.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start with France, Macron.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7CFD3F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B511F69" w14:textId="7FD1E136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Surprisingly small, keen on dogs.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 nice thing.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655E05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81064FE" w14:textId="11676A9B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Good input.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spent a lot of time with Angela Merkel, Germany.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951B80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CE9DA95" w14:textId="3CA0B7E5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Very good sense of humor.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Likes to drink.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B3F197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B5A2E87" w14:textId="6F75EE14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Really?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good.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good.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EB7E13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3AD463E" w14:textId="532D4D35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CF9DC7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40BED4B" w14:textId="0B3A57A8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just being honest.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fair enough.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74BD8C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4657351" w14:textId="0B382AF3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just tell you.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very funny husband, too.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24E1ED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0A1B87B" w14:textId="6095B5DD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Really?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678BB6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A29A20F" w14:textId="495BBCEE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A90A99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D47E8CE" w14:textId="476D7CC6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That famous German sense of humor right there.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994DF4" w14:textId="77777777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D9D64FE" w14:textId="6636F8D9" w:rsidR="00EF0C37" w:rsidRDefault="00EF0C3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Ja!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Her husband is called -- I think he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called </w:t>
      </w:r>
      <w:r w:rsidR="000E29A6">
        <w:rPr>
          <w:rFonts w:ascii="Times New Roman" w:hAnsi="Times New Roman" w:cs="Times New Roman"/>
          <w:sz w:val="24"/>
          <w:szCs w:val="24"/>
        </w:rPr>
        <w:t>Joachim.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7FE7E2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19C1F27" w14:textId="2784506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Right.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Interesting.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Next world leader, you spent a lot of time with former President Donald Trump.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908658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B589222" w14:textId="19E11C1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Very tall -- quite tall.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 gives the impression of being tall.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Huge bouncy castle personality.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else?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can I tell you that you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know?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8264F8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CA361C3" w14:textId="1F615ECB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Just your impressions.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9B4B0D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08A344D" w14:textId="570EC96A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Look, I got on very well with him, 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to admit.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agree with some of the things he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said at all, particularly about Ukraine.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m concerned about that.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know exactly where he is on all that now.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8C3954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8515AD0" w14:textId="26A291B8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ll tell you something psychologically, you may have this feeling, too.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very, very hard to dislike anybody who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actually very kind and nice about you.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2EFE4D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5C0F245" w14:textId="7EE60A6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very true.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99D1B5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4E846F7" w14:textId="650A4136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you know what I mean?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F50EAF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8726327" w14:textId="76E84960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883E24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C7B0941" w14:textId="61849524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shrink.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6C4701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E69D6F6" w14:textId="1AFE51FE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Because they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said nice things about you?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FCD081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E013AC8" w14:textId="3C8AEC33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 human failing, isn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it?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B495E2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B5941FA" w14:textId="0EB99FE9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Always.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One more world leader -- Putin.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836649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C6A02BF" w14:textId="3AFBDA9B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Putin.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Again, surprisingly small.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Really quite elflike.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(Laughter.)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If not actually sort of goblinlike, to be honest.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wouldn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say he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going pointy ears, but he speaks in a very soft -- and he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very, very polite and speaks surprisingly good English.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18B2C8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965F44C" w14:textId="39264259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interesting.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never hear him speak English.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56A45A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E11F314" w14:textId="685BE3DF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 speaks excellent English.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C59393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B5F363" w14:textId="2F27D1F0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fascinating.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BE618B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E55077F" w14:textId="2A9345C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believe a word of it.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picking it all up.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Well, I know some other peculiar things about him, but I shouldn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tell you.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F9C3E3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F77F646" w14:textId="70989F70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Well do that at the afterparty -- whatever that is.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So, the other thing that I wanted to talk to you about before our time runs out is just, generally, your economic view.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have predictions of major recession here, in Europe.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just spent two weeks in Europe in Frankfurt and Prague.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definitely a darker mood over there than there is here.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is your feeling?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EEF8B5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A3ADBAC" w14:textId="30CC4AA4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People used to say that if we voted to leave the European Union that we would have soaring unemployment, right?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would be disaster.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probably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remember this.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Investment would flee.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record investment coming.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the lowest unemployment since 1974, when you probably weren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even born.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8E0068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9B116F" w14:textId="1190D7CA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I was six.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B3F183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0B1DD85" w14:textId="3526C109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were only six.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Lowest unemployment since Mark was six years old in the UK.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Lowest unemployment.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A0A08B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6A13F4E" w14:textId="6106BBBB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Correct.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F0A19B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C2D8DC2" w14:textId="63BE3B0E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This economic conjuncture is very different from the worrying times I remember in the </w:t>
      </w:r>
      <w:r w:rsidR="00734F7B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 xml:space="preserve">70s, the </w:t>
      </w:r>
      <w:r w:rsidR="00734F7B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 xml:space="preserve">80s, the </w:t>
      </w:r>
      <w:r w:rsidR="00734F7B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90s.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still massive, massive demand.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we lack is labor.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What we had in the </w:t>
      </w:r>
      <w:r w:rsidR="00734F7B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 xml:space="preserve">90s, early </w:t>
      </w:r>
      <w:r w:rsidR="00734F7B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 xml:space="preserve">80s, </w:t>
      </w:r>
      <w:r w:rsidR="00734F7B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70s, even to a certain extent in 2008, was a shock that put people out of work.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not seeing that.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not seeing that.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different.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m not as bearish as some people are.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think that Europe needs to learn from the United </w:t>
      </w:r>
      <w:r w:rsidR="00734F7B">
        <w:rPr>
          <w:rFonts w:ascii="Times New Roman" w:hAnsi="Times New Roman" w:cs="Times New Roman"/>
          <w:sz w:val="24"/>
          <w:szCs w:val="24"/>
        </w:rPr>
        <w:t>States,</w:t>
      </w:r>
      <w:r>
        <w:rPr>
          <w:rFonts w:ascii="Times New Roman" w:hAnsi="Times New Roman" w:cs="Times New Roman"/>
          <w:sz w:val="24"/>
          <w:szCs w:val="24"/>
        </w:rPr>
        <w:t xml:space="preserve"> and I think our tax rates are too high.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are spending too much -- full stop.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need to sort that out.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287790" w14:textId="7DBA109E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BA9EA1B" w14:textId="33954A16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UK, in particular, having done Brexit, needs to put up a big “invest here” sign by doing some things like corporation tax, whatever, that really signals things are different.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7B9163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495366" w14:textId="5A4BBF0B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One serious question before we end: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trust in government, trust in experts, at the moment seems to be at basically an all-time low.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do you put this down to?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9F6EE8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DF8042D" w14:textId="1289D8E5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RT. HON. BORIS JOHNSON:</w:t>
      </w:r>
      <w:r w:rsidR="004D2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put it down to the fact that the experts and the governments and all people, figures, and authority of any kind, whether they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politicians or leading journalists or whoever now face daily challenge and exposure by the -- I haven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even got it in my pocket anymore -- but by that thing -- by the internet, by ChatGPT, by people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ability to verify, cross-check everything that they say.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So, I think that trust in experts is directly commensurate -- the fall in trust in experts is directly commensurate with the increase -- the massive increase -- in the levels of knowledge and sophistication of everybody else who now knows what rubbish they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talking.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4B31CA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5C65EE7" w14:textId="66A27B80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they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told that if they leave the European Union there will be massive unemployment, they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able to think about it.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re able to look things up, and lo and behold, the lay people -- the nonexperts -- turn out, very often, to be right.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I think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one of the factors.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is a good thing.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happened now is that a lot of these so-called experts are basically being disintermediated by the fantastic profusion of information that everybody has.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good.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part of democracy.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essential for democracy.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A08851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016BACE" w14:textId="0B72DB0D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back to the point I began with.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 the way,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one of the reasons why democracy is going to continue to win.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 the vaccines were produced by western industrial -- the effective ones were produced by western, industrialized democracies.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 the great innovations are still basically happening in the democracies.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need to stick up for them and believe in it.</w:t>
      </w:r>
      <w:r w:rsidR="004D29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496285" w14:textId="77777777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FD9B0B9" w14:textId="6AAE62F1" w:rsidR="000E29A6" w:rsidRDefault="000E29A6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t worry too much about -- </w:t>
      </w:r>
      <w:r w:rsidR="004D29C7">
        <w:rPr>
          <w:rFonts w:ascii="Times New Roman" w:hAnsi="Times New Roman" w:cs="Times New Roman"/>
          <w:sz w:val="24"/>
          <w:szCs w:val="24"/>
        </w:rPr>
        <w:t>I think democracy in the US, as far as I can see, is in pretty robust health; the same is obviously true in the UK. And if that means that politicians get slung out of office, then that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 w:rsidR="004D29C7">
        <w:rPr>
          <w:rFonts w:ascii="Times New Roman" w:hAnsi="Times New Roman" w:cs="Times New Roman"/>
          <w:sz w:val="24"/>
          <w:szCs w:val="24"/>
        </w:rPr>
        <w:t xml:space="preserve">s a good and cleansing thing. “Please wrap,” it says. </w:t>
      </w:r>
    </w:p>
    <w:p w14:paraId="29B2B2E9" w14:textId="77777777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7FC42BF" w14:textId="6277FC9B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Yes. I can see that. I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t think they mean music, do they? </w:t>
      </w:r>
    </w:p>
    <w:p w14:paraId="6C67F5EB" w14:textId="77777777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B3A5DC5" w14:textId="03DD699A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RT. HON. BORIS JOHNSON: </w:t>
      </w:r>
      <w:r>
        <w:rPr>
          <w:rFonts w:ascii="Times New Roman" w:hAnsi="Times New Roman" w:cs="Times New Roman"/>
          <w:sz w:val="24"/>
          <w:szCs w:val="24"/>
        </w:rPr>
        <w:t>I don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t. I will conclude with this point.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a good, good thing for democracy to have a powerful media and a well-educated public -- levels of trust. People probably trusted Stalin or </w:t>
      </w:r>
      <w:r w:rsidRPr="004D29C7">
        <w:rPr>
          <w:rFonts w:ascii="Times New Roman" w:hAnsi="Times New Roman" w:cs="Times New Roman"/>
          <w:sz w:val="24"/>
          <w:szCs w:val="24"/>
        </w:rPr>
        <w:t>Ceaușescu</w:t>
      </w:r>
      <w:r>
        <w:rPr>
          <w:rFonts w:ascii="Times New Roman" w:hAnsi="Times New Roman" w:cs="Times New Roman"/>
          <w:sz w:val="24"/>
          <w:szCs w:val="24"/>
        </w:rPr>
        <w:t xml:space="preserve"> -- huge mistake. Huge mistake. </w:t>
      </w:r>
    </w:p>
    <w:p w14:paraId="2C546890" w14:textId="77777777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4F72164" w14:textId="7F8E89E6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So, with our time up, last question: what is next for Boris Johnson? </w:t>
      </w:r>
    </w:p>
    <w:p w14:paraId="0E5ADC91" w14:textId="77777777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28E461E" w14:textId="18322F6C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RT. HON. BORIS JOHNSON: </w:t>
      </w:r>
      <w:r>
        <w:rPr>
          <w:rFonts w:ascii="Times New Roman" w:hAnsi="Times New Roman" w:cs="Times New Roman"/>
          <w:sz w:val="24"/>
          <w:szCs w:val="24"/>
        </w:rPr>
        <w:t>Well, 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got to fix my internet access now that 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been banging on about it. I managed to put a lot of internet across the UK. It went up from 7% to 70% gigabit broadband. But one of the reasons I believe so strongly in the future of the United States is that in order to put internet into this wonderful new house 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bought in Oxfordshire, I have to use Elon Musk. I cannot tell you how much pain it is causing me. 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ve had to write a check or pay some cash to Elon Musk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Starlink system. It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absolutely preposterous. </w:t>
      </w:r>
    </w:p>
    <w:p w14:paraId="586E3A52" w14:textId="77777777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6F27ACD" w14:textId="5D7F7F71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But you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ve got internet. </w:t>
      </w:r>
    </w:p>
    <w:p w14:paraId="3F961439" w14:textId="77777777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1E91098" w14:textId="2B2C9FE6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RT. HON. BORIS JOHNSON: </w:t>
      </w:r>
      <w:r>
        <w:rPr>
          <w:rFonts w:ascii="Times New Roman" w:hAnsi="Times New Roman" w:cs="Times New Roman"/>
          <w:sz w:val="24"/>
          <w:szCs w:val="24"/>
        </w:rPr>
        <w:t>But at least I</w:t>
      </w:r>
      <w:r w:rsidR="00734F7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m going to have fantastic gigabit internet. </w:t>
      </w:r>
    </w:p>
    <w:p w14:paraId="039E158B" w14:textId="77777777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91D9DB7" w14:textId="01FE05A9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We will have to leave it there. </w:t>
      </w:r>
    </w:p>
    <w:p w14:paraId="1A7D9E60" w14:textId="77777777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94ACE86" w14:textId="53A2A14A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RT. HON. BORIS JOHNSON: </w:t>
      </w:r>
      <w:r>
        <w:rPr>
          <w:rFonts w:ascii="Times New Roman" w:hAnsi="Times New Roman" w:cs="Times New Roman"/>
          <w:sz w:val="24"/>
          <w:szCs w:val="24"/>
        </w:rPr>
        <w:t xml:space="preserve">Thank you very much. </w:t>
      </w:r>
    </w:p>
    <w:p w14:paraId="1C1CB5D3" w14:textId="77777777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0BE856A" w14:textId="59C6325D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MARK JEFFRIES:</w:t>
      </w:r>
      <w:r>
        <w:rPr>
          <w:rFonts w:ascii="Times New Roman" w:hAnsi="Times New Roman" w:cs="Times New Roman"/>
          <w:sz w:val="24"/>
          <w:szCs w:val="24"/>
        </w:rPr>
        <w:t xml:space="preserve"> Boris Johnson, thank you so much. </w:t>
      </w:r>
    </w:p>
    <w:p w14:paraId="5E0C2EF2" w14:textId="77777777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D540A9A" w14:textId="0B59D182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(Applause.) </w:t>
      </w:r>
    </w:p>
    <w:p w14:paraId="3B81CB2C" w14:textId="77777777" w:rsid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6544DA" w14:textId="132F69D8" w:rsidR="004D29C7" w:rsidRPr="004D29C7" w:rsidRDefault="004D29C7" w:rsidP="009F5F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END </w:t>
      </w:r>
    </w:p>
    <w:sectPr w:rsidR="004D29C7" w:rsidRPr="004D29C7" w:rsidSect="00D30B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9A4DF" w14:textId="77777777" w:rsidR="00AE2F02" w:rsidRDefault="00AE2F02" w:rsidP="00C46C01">
      <w:pPr>
        <w:spacing w:after="0" w:line="240" w:lineRule="auto"/>
      </w:pPr>
      <w:r>
        <w:separator/>
      </w:r>
    </w:p>
  </w:endnote>
  <w:endnote w:type="continuationSeparator" w:id="0">
    <w:p w14:paraId="72E54EFD" w14:textId="77777777" w:rsidR="00AE2F02" w:rsidRDefault="00AE2F02" w:rsidP="00C46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4CE3A" w14:textId="77777777" w:rsidR="00AE2F02" w:rsidRDefault="00AE2F02" w:rsidP="00C46C01">
      <w:pPr>
        <w:spacing w:after="0" w:line="240" w:lineRule="auto"/>
      </w:pPr>
      <w:r>
        <w:separator/>
      </w:r>
    </w:p>
  </w:footnote>
  <w:footnote w:type="continuationSeparator" w:id="0">
    <w:p w14:paraId="134672D2" w14:textId="77777777" w:rsidR="00AE2F02" w:rsidRDefault="00AE2F02" w:rsidP="00C46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1854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7D3E37" w14:textId="77777777" w:rsidR="003E75AE" w:rsidRDefault="003E75AE" w:rsidP="00FF26C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A2F24D4"/>
    <w:multiLevelType w:val="hybridMultilevel"/>
    <w:tmpl w:val="72883B02"/>
    <w:lvl w:ilvl="0" w:tplc="51A69FD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275118">
    <w:abstractNumId w:val="9"/>
  </w:num>
  <w:num w:numId="2" w16cid:durableId="1087262385">
    <w:abstractNumId w:val="8"/>
  </w:num>
  <w:num w:numId="3" w16cid:durableId="716903397">
    <w:abstractNumId w:val="6"/>
  </w:num>
  <w:num w:numId="4" w16cid:durableId="2133941192">
    <w:abstractNumId w:val="5"/>
  </w:num>
  <w:num w:numId="5" w16cid:durableId="1092816339">
    <w:abstractNumId w:val="4"/>
  </w:num>
  <w:num w:numId="6" w16cid:durableId="466705436">
    <w:abstractNumId w:val="7"/>
  </w:num>
  <w:num w:numId="7" w16cid:durableId="1485395443">
    <w:abstractNumId w:val="3"/>
  </w:num>
  <w:num w:numId="8" w16cid:durableId="131798980">
    <w:abstractNumId w:val="2"/>
  </w:num>
  <w:num w:numId="9" w16cid:durableId="1557928915">
    <w:abstractNumId w:val="1"/>
  </w:num>
  <w:num w:numId="10" w16cid:durableId="662048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DD3"/>
    <w:rsid w:val="000002CC"/>
    <w:rsid w:val="0000086C"/>
    <w:rsid w:val="00006C39"/>
    <w:rsid w:val="000077A2"/>
    <w:rsid w:val="00007D4F"/>
    <w:rsid w:val="00010654"/>
    <w:rsid w:val="000111CC"/>
    <w:rsid w:val="00011B2F"/>
    <w:rsid w:val="00011CFB"/>
    <w:rsid w:val="00020DF0"/>
    <w:rsid w:val="000213FD"/>
    <w:rsid w:val="00022353"/>
    <w:rsid w:val="00022CEA"/>
    <w:rsid w:val="000239B6"/>
    <w:rsid w:val="000242EC"/>
    <w:rsid w:val="00025325"/>
    <w:rsid w:val="000259DF"/>
    <w:rsid w:val="00026007"/>
    <w:rsid w:val="000268BD"/>
    <w:rsid w:val="0002783B"/>
    <w:rsid w:val="00027A5F"/>
    <w:rsid w:val="0003106F"/>
    <w:rsid w:val="00032363"/>
    <w:rsid w:val="00032CFE"/>
    <w:rsid w:val="00034809"/>
    <w:rsid w:val="00037655"/>
    <w:rsid w:val="000379D4"/>
    <w:rsid w:val="000403F5"/>
    <w:rsid w:val="000407F6"/>
    <w:rsid w:val="00040A78"/>
    <w:rsid w:val="000434DF"/>
    <w:rsid w:val="00044256"/>
    <w:rsid w:val="00045EFB"/>
    <w:rsid w:val="00046221"/>
    <w:rsid w:val="000470E9"/>
    <w:rsid w:val="0005004D"/>
    <w:rsid w:val="00050526"/>
    <w:rsid w:val="0005062D"/>
    <w:rsid w:val="00050FBC"/>
    <w:rsid w:val="000510D0"/>
    <w:rsid w:val="000516A3"/>
    <w:rsid w:val="00052679"/>
    <w:rsid w:val="000531F6"/>
    <w:rsid w:val="00053BD0"/>
    <w:rsid w:val="00054655"/>
    <w:rsid w:val="00054E8A"/>
    <w:rsid w:val="00056090"/>
    <w:rsid w:val="0005678C"/>
    <w:rsid w:val="000606D1"/>
    <w:rsid w:val="00060B87"/>
    <w:rsid w:val="00061208"/>
    <w:rsid w:val="000613BD"/>
    <w:rsid w:val="00062A26"/>
    <w:rsid w:val="00063108"/>
    <w:rsid w:val="00063497"/>
    <w:rsid w:val="000641A9"/>
    <w:rsid w:val="00064DBE"/>
    <w:rsid w:val="00066E81"/>
    <w:rsid w:val="000677E3"/>
    <w:rsid w:val="00067A4F"/>
    <w:rsid w:val="00071E3F"/>
    <w:rsid w:val="00071F02"/>
    <w:rsid w:val="000734B0"/>
    <w:rsid w:val="000739B8"/>
    <w:rsid w:val="00073BB2"/>
    <w:rsid w:val="000751F4"/>
    <w:rsid w:val="000753CB"/>
    <w:rsid w:val="000760D3"/>
    <w:rsid w:val="00076A0C"/>
    <w:rsid w:val="00076D61"/>
    <w:rsid w:val="00080090"/>
    <w:rsid w:val="00081078"/>
    <w:rsid w:val="0008283F"/>
    <w:rsid w:val="00082D8D"/>
    <w:rsid w:val="00084508"/>
    <w:rsid w:val="000852D5"/>
    <w:rsid w:val="0008574C"/>
    <w:rsid w:val="00085AF8"/>
    <w:rsid w:val="00085DBB"/>
    <w:rsid w:val="00086447"/>
    <w:rsid w:val="0008707C"/>
    <w:rsid w:val="0008742F"/>
    <w:rsid w:val="0009133D"/>
    <w:rsid w:val="00092B99"/>
    <w:rsid w:val="00094A3E"/>
    <w:rsid w:val="00094A92"/>
    <w:rsid w:val="0009504E"/>
    <w:rsid w:val="00095429"/>
    <w:rsid w:val="00095AC8"/>
    <w:rsid w:val="00095F98"/>
    <w:rsid w:val="0009616F"/>
    <w:rsid w:val="000A01F4"/>
    <w:rsid w:val="000A112C"/>
    <w:rsid w:val="000A229E"/>
    <w:rsid w:val="000A2C7D"/>
    <w:rsid w:val="000A36FD"/>
    <w:rsid w:val="000A428F"/>
    <w:rsid w:val="000A48EB"/>
    <w:rsid w:val="000A4CC0"/>
    <w:rsid w:val="000A5064"/>
    <w:rsid w:val="000A5392"/>
    <w:rsid w:val="000A5A0B"/>
    <w:rsid w:val="000A6AF5"/>
    <w:rsid w:val="000A6EBB"/>
    <w:rsid w:val="000B10C1"/>
    <w:rsid w:val="000B424C"/>
    <w:rsid w:val="000B5CC4"/>
    <w:rsid w:val="000B66C4"/>
    <w:rsid w:val="000C1CBD"/>
    <w:rsid w:val="000C24C1"/>
    <w:rsid w:val="000C2809"/>
    <w:rsid w:val="000C3039"/>
    <w:rsid w:val="000C459E"/>
    <w:rsid w:val="000C5B71"/>
    <w:rsid w:val="000C6372"/>
    <w:rsid w:val="000C7561"/>
    <w:rsid w:val="000C762F"/>
    <w:rsid w:val="000C7A8F"/>
    <w:rsid w:val="000D00FA"/>
    <w:rsid w:val="000D2BD1"/>
    <w:rsid w:val="000D368B"/>
    <w:rsid w:val="000D3B90"/>
    <w:rsid w:val="000D3DCC"/>
    <w:rsid w:val="000D4E00"/>
    <w:rsid w:val="000D4E10"/>
    <w:rsid w:val="000D51E9"/>
    <w:rsid w:val="000E016C"/>
    <w:rsid w:val="000E0480"/>
    <w:rsid w:val="000E08CC"/>
    <w:rsid w:val="000E1D04"/>
    <w:rsid w:val="000E29A6"/>
    <w:rsid w:val="000E305E"/>
    <w:rsid w:val="000E3DD8"/>
    <w:rsid w:val="000E4C1E"/>
    <w:rsid w:val="000E5B72"/>
    <w:rsid w:val="000E5D2B"/>
    <w:rsid w:val="000E6333"/>
    <w:rsid w:val="000E63C2"/>
    <w:rsid w:val="000E655B"/>
    <w:rsid w:val="000E7420"/>
    <w:rsid w:val="000E7612"/>
    <w:rsid w:val="000F0444"/>
    <w:rsid w:val="000F0786"/>
    <w:rsid w:val="000F07C1"/>
    <w:rsid w:val="000F1248"/>
    <w:rsid w:val="000F1627"/>
    <w:rsid w:val="000F20D7"/>
    <w:rsid w:val="000F29BC"/>
    <w:rsid w:val="000F331C"/>
    <w:rsid w:val="000F38D3"/>
    <w:rsid w:val="000F3939"/>
    <w:rsid w:val="000F3B47"/>
    <w:rsid w:val="000F3E53"/>
    <w:rsid w:val="000F63B4"/>
    <w:rsid w:val="000F7775"/>
    <w:rsid w:val="0010112A"/>
    <w:rsid w:val="0010143D"/>
    <w:rsid w:val="001016CC"/>
    <w:rsid w:val="00101F93"/>
    <w:rsid w:val="001020D8"/>
    <w:rsid w:val="00102139"/>
    <w:rsid w:val="00102796"/>
    <w:rsid w:val="001031A2"/>
    <w:rsid w:val="001033C4"/>
    <w:rsid w:val="00103C26"/>
    <w:rsid w:val="00103EE7"/>
    <w:rsid w:val="00104733"/>
    <w:rsid w:val="00105111"/>
    <w:rsid w:val="001060A2"/>
    <w:rsid w:val="001066B4"/>
    <w:rsid w:val="0010676D"/>
    <w:rsid w:val="00106C05"/>
    <w:rsid w:val="00106EAE"/>
    <w:rsid w:val="001076FE"/>
    <w:rsid w:val="00110D85"/>
    <w:rsid w:val="001114A3"/>
    <w:rsid w:val="00112423"/>
    <w:rsid w:val="00112785"/>
    <w:rsid w:val="0011644B"/>
    <w:rsid w:val="00116B10"/>
    <w:rsid w:val="0011775D"/>
    <w:rsid w:val="001205F9"/>
    <w:rsid w:val="00121576"/>
    <w:rsid w:val="00121D38"/>
    <w:rsid w:val="00122570"/>
    <w:rsid w:val="0012297A"/>
    <w:rsid w:val="00123C01"/>
    <w:rsid w:val="00123E51"/>
    <w:rsid w:val="00124C1B"/>
    <w:rsid w:val="00125CAC"/>
    <w:rsid w:val="00125DBD"/>
    <w:rsid w:val="00126CF4"/>
    <w:rsid w:val="00130CE7"/>
    <w:rsid w:val="001339F8"/>
    <w:rsid w:val="0013465B"/>
    <w:rsid w:val="00134EA2"/>
    <w:rsid w:val="001354E3"/>
    <w:rsid w:val="00135803"/>
    <w:rsid w:val="00135C91"/>
    <w:rsid w:val="001365FD"/>
    <w:rsid w:val="0013767E"/>
    <w:rsid w:val="0013794B"/>
    <w:rsid w:val="00137E29"/>
    <w:rsid w:val="00140427"/>
    <w:rsid w:val="001405E9"/>
    <w:rsid w:val="001405ED"/>
    <w:rsid w:val="001420ED"/>
    <w:rsid w:val="001449CD"/>
    <w:rsid w:val="00144FD5"/>
    <w:rsid w:val="00146152"/>
    <w:rsid w:val="0014776F"/>
    <w:rsid w:val="0015060E"/>
    <w:rsid w:val="00151373"/>
    <w:rsid w:val="0015239E"/>
    <w:rsid w:val="0015361D"/>
    <w:rsid w:val="00154B94"/>
    <w:rsid w:val="00154EC9"/>
    <w:rsid w:val="0015510E"/>
    <w:rsid w:val="0015519F"/>
    <w:rsid w:val="00155B4B"/>
    <w:rsid w:val="0015687E"/>
    <w:rsid w:val="00156C8D"/>
    <w:rsid w:val="0016172A"/>
    <w:rsid w:val="0016326C"/>
    <w:rsid w:val="00163B48"/>
    <w:rsid w:val="001642D8"/>
    <w:rsid w:val="001649A5"/>
    <w:rsid w:val="0016712A"/>
    <w:rsid w:val="0016785B"/>
    <w:rsid w:val="00171190"/>
    <w:rsid w:val="001711EC"/>
    <w:rsid w:val="001716CB"/>
    <w:rsid w:val="001719AA"/>
    <w:rsid w:val="00171B8B"/>
    <w:rsid w:val="00171CF1"/>
    <w:rsid w:val="001723E7"/>
    <w:rsid w:val="00172698"/>
    <w:rsid w:val="00172846"/>
    <w:rsid w:val="00172AF3"/>
    <w:rsid w:val="00172C0A"/>
    <w:rsid w:val="001738F4"/>
    <w:rsid w:val="001744B1"/>
    <w:rsid w:val="00174C85"/>
    <w:rsid w:val="00174E9E"/>
    <w:rsid w:val="00175431"/>
    <w:rsid w:val="001754F1"/>
    <w:rsid w:val="00176CB5"/>
    <w:rsid w:val="001770F4"/>
    <w:rsid w:val="00177B90"/>
    <w:rsid w:val="00180296"/>
    <w:rsid w:val="00180AD6"/>
    <w:rsid w:val="00181DA4"/>
    <w:rsid w:val="00186628"/>
    <w:rsid w:val="00187BD0"/>
    <w:rsid w:val="0019203A"/>
    <w:rsid w:val="00192525"/>
    <w:rsid w:val="00192FAB"/>
    <w:rsid w:val="00193AE7"/>
    <w:rsid w:val="001953A6"/>
    <w:rsid w:val="0019700C"/>
    <w:rsid w:val="00197042"/>
    <w:rsid w:val="0019786D"/>
    <w:rsid w:val="00197EA0"/>
    <w:rsid w:val="001A0F0E"/>
    <w:rsid w:val="001A133D"/>
    <w:rsid w:val="001A221F"/>
    <w:rsid w:val="001A2E97"/>
    <w:rsid w:val="001A35AB"/>
    <w:rsid w:val="001A35EF"/>
    <w:rsid w:val="001A3E98"/>
    <w:rsid w:val="001A3EBC"/>
    <w:rsid w:val="001A48D5"/>
    <w:rsid w:val="001A67C7"/>
    <w:rsid w:val="001A6F14"/>
    <w:rsid w:val="001A77C2"/>
    <w:rsid w:val="001A7E11"/>
    <w:rsid w:val="001B002D"/>
    <w:rsid w:val="001B01E4"/>
    <w:rsid w:val="001B04BF"/>
    <w:rsid w:val="001B0F2C"/>
    <w:rsid w:val="001B18D8"/>
    <w:rsid w:val="001B18ED"/>
    <w:rsid w:val="001B1F6E"/>
    <w:rsid w:val="001B421E"/>
    <w:rsid w:val="001B63BC"/>
    <w:rsid w:val="001B64B2"/>
    <w:rsid w:val="001B6C7C"/>
    <w:rsid w:val="001C08EB"/>
    <w:rsid w:val="001C3A08"/>
    <w:rsid w:val="001C3B21"/>
    <w:rsid w:val="001C430A"/>
    <w:rsid w:val="001C50B2"/>
    <w:rsid w:val="001C5D2B"/>
    <w:rsid w:val="001C6A2F"/>
    <w:rsid w:val="001D0261"/>
    <w:rsid w:val="001D0276"/>
    <w:rsid w:val="001D190F"/>
    <w:rsid w:val="001D288F"/>
    <w:rsid w:val="001D2ACE"/>
    <w:rsid w:val="001D4B8D"/>
    <w:rsid w:val="001D5983"/>
    <w:rsid w:val="001D5FEE"/>
    <w:rsid w:val="001E0808"/>
    <w:rsid w:val="001E17FB"/>
    <w:rsid w:val="001E1D11"/>
    <w:rsid w:val="001E1D93"/>
    <w:rsid w:val="001E406D"/>
    <w:rsid w:val="001E4C65"/>
    <w:rsid w:val="001F0C95"/>
    <w:rsid w:val="001F17FD"/>
    <w:rsid w:val="001F1B7D"/>
    <w:rsid w:val="001F2184"/>
    <w:rsid w:val="001F24CC"/>
    <w:rsid w:val="001F320A"/>
    <w:rsid w:val="001F3996"/>
    <w:rsid w:val="001F49FA"/>
    <w:rsid w:val="001F5678"/>
    <w:rsid w:val="001F58EC"/>
    <w:rsid w:val="001F6F63"/>
    <w:rsid w:val="002001F4"/>
    <w:rsid w:val="002002AA"/>
    <w:rsid w:val="00200D72"/>
    <w:rsid w:val="00200DB1"/>
    <w:rsid w:val="00201A80"/>
    <w:rsid w:val="00201FD0"/>
    <w:rsid w:val="00203938"/>
    <w:rsid w:val="00203971"/>
    <w:rsid w:val="00204126"/>
    <w:rsid w:val="00204227"/>
    <w:rsid w:val="00204D06"/>
    <w:rsid w:val="00207C7C"/>
    <w:rsid w:val="00207DBA"/>
    <w:rsid w:val="002113D5"/>
    <w:rsid w:val="00211DCB"/>
    <w:rsid w:val="00215D3A"/>
    <w:rsid w:val="002168FD"/>
    <w:rsid w:val="002175DB"/>
    <w:rsid w:val="002178C3"/>
    <w:rsid w:val="00217D72"/>
    <w:rsid w:val="00221CAD"/>
    <w:rsid w:val="002222A0"/>
    <w:rsid w:val="00223C85"/>
    <w:rsid w:val="002255C4"/>
    <w:rsid w:val="00225A3C"/>
    <w:rsid w:val="00226B36"/>
    <w:rsid w:val="00227097"/>
    <w:rsid w:val="002270EA"/>
    <w:rsid w:val="00230743"/>
    <w:rsid w:val="00232C20"/>
    <w:rsid w:val="00235632"/>
    <w:rsid w:val="00235952"/>
    <w:rsid w:val="0023632F"/>
    <w:rsid w:val="002367C3"/>
    <w:rsid w:val="00236D2E"/>
    <w:rsid w:val="0023702D"/>
    <w:rsid w:val="00237C2B"/>
    <w:rsid w:val="002426CF"/>
    <w:rsid w:val="002432DC"/>
    <w:rsid w:val="002433CA"/>
    <w:rsid w:val="00243B2E"/>
    <w:rsid w:val="0024423A"/>
    <w:rsid w:val="00245C89"/>
    <w:rsid w:val="002467B3"/>
    <w:rsid w:val="00247876"/>
    <w:rsid w:val="00250066"/>
    <w:rsid w:val="002518D1"/>
    <w:rsid w:val="002538F5"/>
    <w:rsid w:val="00254122"/>
    <w:rsid w:val="002543A4"/>
    <w:rsid w:val="00254CCF"/>
    <w:rsid w:val="002553AF"/>
    <w:rsid w:val="00255868"/>
    <w:rsid w:val="00256A23"/>
    <w:rsid w:val="00256C3A"/>
    <w:rsid w:val="00261608"/>
    <w:rsid w:val="00261BD8"/>
    <w:rsid w:val="00261D42"/>
    <w:rsid w:val="00263A44"/>
    <w:rsid w:val="00265E49"/>
    <w:rsid w:val="002669EF"/>
    <w:rsid w:val="0027094F"/>
    <w:rsid w:val="00270E16"/>
    <w:rsid w:val="00271AA8"/>
    <w:rsid w:val="002725B4"/>
    <w:rsid w:val="00272FAD"/>
    <w:rsid w:val="002737F2"/>
    <w:rsid w:val="00277598"/>
    <w:rsid w:val="00281095"/>
    <w:rsid w:val="00281E61"/>
    <w:rsid w:val="00283BC0"/>
    <w:rsid w:val="00283C55"/>
    <w:rsid w:val="002848FC"/>
    <w:rsid w:val="00285053"/>
    <w:rsid w:val="00285995"/>
    <w:rsid w:val="00285B56"/>
    <w:rsid w:val="00286646"/>
    <w:rsid w:val="00286A6F"/>
    <w:rsid w:val="00286D08"/>
    <w:rsid w:val="002873D0"/>
    <w:rsid w:val="00287D4A"/>
    <w:rsid w:val="00290731"/>
    <w:rsid w:val="002922F8"/>
    <w:rsid w:val="00292434"/>
    <w:rsid w:val="00292CCF"/>
    <w:rsid w:val="00295144"/>
    <w:rsid w:val="00295CE7"/>
    <w:rsid w:val="00295DBE"/>
    <w:rsid w:val="0029657D"/>
    <w:rsid w:val="00296E12"/>
    <w:rsid w:val="002A0090"/>
    <w:rsid w:val="002A0A91"/>
    <w:rsid w:val="002A0DE3"/>
    <w:rsid w:val="002A30BE"/>
    <w:rsid w:val="002A38DF"/>
    <w:rsid w:val="002A4C68"/>
    <w:rsid w:val="002A5566"/>
    <w:rsid w:val="002A5C1C"/>
    <w:rsid w:val="002A5E08"/>
    <w:rsid w:val="002B201E"/>
    <w:rsid w:val="002B279A"/>
    <w:rsid w:val="002B2C3D"/>
    <w:rsid w:val="002B3F13"/>
    <w:rsid w:val="002B4222"/>
    <w:rsid w:val="002B45D4"/>
    <w:rsid w:val="002B4D73"/>
    <w:rsid w:val="002B6811"/>
    <w:rsid w:val="002B6A94"/>
    <w:rsid w:val="002B7650"/>
    <w:rsid w:val="002C0821"/>
    <w:rsid w:val="002C17B7"/>
    <w:rsid w:val="002C2B75"/>
    <w:rsid w:val="002C423A"/>
    <w:rsid w:val="002C4409"/>
    <w:rsid w:val="002D01AE"/>
    <w:rsid w:val="002D02DD"/>
    <w:rsid w:val="002D379F"/>
    <w:rsid w:val="002D499F"/>
    <w:rsid w:val="002D5666"/>
    <w:rsid w:val="002D649B"/>
    <w:rsid w:val="002D6804"/>
    <w:rsid w:val="002D70DF"/>
    <w:rsid w:val="002D79A1"/>
    <w:rsid w:val="002E0FE4"/>
    <w:rsid w:val="002E252D"/>
    <w:rsid w:val="002E3237"/>
    <w:rsid w:val="002E396D"/>
    <w:rsid w:val="002E4D02"/>
    <w:rsid w:val="002E520B"/>
    <w:rsid w:val="002E54F1"/>
    <w:rsid w:val="002E5A41"/>
    <w:rsid w:val="002E7454"/>
    <w:rsid w:val="002E74FB"/>
    <w:rsid w:val="002E7EE8"/>
    <w:rsid w:val="002F00A7"/>
    <w:rsid w:val="002F06B2"/>
    <w:rsid w:val="002F0FEF"/>
    <w:rsid w:val="002F21F9"/>
    <w:rsid w:val="002F2A03"/>
    <w:rsid w:val="002F3617"/>
    <w:rsid w:val="002F3B8C"/>
    <w:rsid w:val="002F3E5D"/>
    <w:rsid w:val="002F6620"/>
    <w:rsid w:val="002F6640"/>
    <w:rsid w:val="002F6D0B"/>
    <w:rsid w:val="002F7FA8"/>
    <w:rsid w:val="00300416"/>
    <w:rsid w:val="003004AF"/>
    <w:rsid w:val="00300510"/>
    <w:rsid w:val="003009E4"/>
    <w:rsid w:val="00300BA8"/>
    <w:rsid w:val="00300FAE"/>
    <w:rsid w:val="00301CF7"/>
    <w:rsid w:val="00302BA1"/>
    <w:rsid w:val="00302EBB"/>
    <w:rsid w:val="00304A38"/>
    <w:rsid w:val="00305BD4"/>
    <w:rsid w:val="0030725F"/>
    <w:rsid w:val="00310055"/>
    <w:rsid w:val="00310541"/>
    <w:rsid w:val="00311576"/>
    <w:rsid w:val="00311816"/>
    <w:rsid w:val="00311DA4"/>
    <w:rsid w:val="003133AF"/>
    <w:rsid w:val="00313EE0"/>
    <w:rsid w:val="00313FF4"/>
    <w:rsid w:val="0031484F"/>
    <w:rsid w:val="00314BAC"/>
    <w:rsid w:val="003155E4"/>
    <w:rsid w:val="00320116"/>
    <w:rsid w:val="00321900"/>
    <w:rsid w:val="00321A08"/>
    <w:rsid w:val="00321EC5"/>
    <w:rsid w:val="00321F9F"/>
    <w:rsid w:val="003223F7"/>
    <w:rsid w:val="00322DB8"/>
    <w:rsid w:val="00324B20"/>
    <w:rsid w:val="0032538D"/>
    <w:rsid w:val="0032555D"/>
    <w:rsid w:val="00326188"/>
    <w:rsid w:val="003271A0"/>
    <w:rsid w:val="003306E7"/>
    <w:rsid w:val="00330F1D"/>
    <w:rsid w:val="003313A4"/>
    <w:rsid w:val="0033202E"/>
    <w:rsid w:val="00332C6A"/>
    <w:rsid w:val="00333274"/>
    <w:rsid w:val="003333B2"/>
    <w:rsid w:val="00334D8B"/>
    <w:rsid w:val="00334DEB"/>
    <w:rsid w:val="003366F3"/>
    <w:rsid w:val="00336C9E"/>
    <w:rsid w:val="00337588"/>
    <w:rsid w:val="003379E9"/>
    <w:rsid w:val="00341DFA"/>
    <w:rsid w:val="00341E97"/>
    <w:rsid w:val="00342387"/>
    <w:rsid w:val="00343195"/>
    <w:rsid w:val="00344726"/>
    <w:rsid w:val="003459DF"/>
    <w:rsid w:val="00345ED8"/>
    <w:rsid w:val="003461E6"/>
    <w:rsid w:val="00350C6A"/>
    <w:rsid w:val="0035137D"/>
    <w:rsid w:val="003519CB"/>
    <w:rsid w:val="003534A9"/>
    <w:rsid w:val="0035351F"/>
    <w:rsid w:val="00353D6B"/>
    <w:rsid w:val="00354267"/>
    <w:rsid w:val="00354444"/>
    <w:rsid w:val="00354687"/>
    <w:rsid w:val="00355816"/>
    <w:rsid w:val="003566A7"/>
    <w:rsid w:val="0035702D"/>
    <w:rsid w:val="0035788D"/>
    <w:rsid w:val="00357A14"/>
    <w:rsid w:val="00357A17"/>
    <w:rsid w:val="00357AF5"/>
    <w:rsid w:val="00357CE1"/>
    <w:rsid w:val="00361EF8"/>
    <w:rsid w:val="00366ACA"/>
    <w:rsid w:val="00366C06"/>
    <w:rsid w:val="00371914"/>
    <w:rsid w:val="00372556"/>
    <w:rsid w:val="00373FA9"/>
    <w:rsid w:val="00375935"/>
    <w:rsid w:val="003759D1"/>
    <w:rsid w:val="00375FC8"/>
    <w:rsid w:val="00377641"/>
    <w:rsid w:val="00377E77"/>
    <w:rsid w:val="00377F66"/>
    <w:rsid w:val="00380259"/>
    <w:rsid w:val="003804D7"/>
    <w:rsid w:val="00383DF8"/>
    <w:rsid w:val="00384E91"/>
    <w:rsid w:val="003851A7"/>
    <w:rsid w:val="00385965"/>
    <w:rsid w:val="00386C06"/>
    <w:rsid w:val="00386D6B"/>
    <w:rsid w:val="00390222"/>
    <w:rsid w:val="003911C4"/>
    <w:rsid w:val="00392C0A"/>
    <w:rsid w:val="00392CE7"/>
    <w:rsid w:val="003930A3"/>
    <w:rsid w:val="003938EE"/>
    <w:rsid w:val="003948B6"/>
    <w:rsid w:val="003951B4"/>
    <w:rsid w:val="003956BE"/>
    <w:rsid w:val="0039653D"/>
    <w:rsid w:val="003A013C"/>
    <w:rsid w:val="003A0574"/>
    <w:rsid w:val="003A06D5"/>
    <w:rsid w:val="003A0A31"/>
    <w:rsid w:val="003A11C4"/>
    <w:rsid w:val="003A1755"/>
    <w:rsid w:val="003A2085"/>
    <w:rsid w:val="003A224A"/>
    <w:rsid w:val="003A2313"/>
    <w:rsid w:val="003A2BA5"/>
    <w:rsid w:val="003A2F71"/>
    <w:rsid w:val="003A32A5"/>
    <w:rsid w:val="003A4362"/>
    <w:rsid w:val="003A4A0B"/>
    <w:rsid w:val="003A612F"/>
    <w:rsid w:val="003A62E4"/>
    <w:rsid w:val="003A6DC3"/>
    <w:rsid w:val="003B1ABE"/>
    <w:rsid w:val="003B238B"/>
    <w:rsid w:val="003B2A86"/>
    <w:rsid w:val="003B33D9"/>
    <w:rsid w:val="003B36F0"/>
    <w:rsid w:val="003B6FDB"/>
    <w:rsid w:val="003B7D79"/>
    <w:rsid w:val="003C0C88"/>
    <w:rsid w:val="003C0FF8"/>
    <w:rsid w:val="003C1020"/>
    <w:rsid w:val="003C2AA7"/>
    <w:rsid w:val="003C2AFA"/>
    <w:rsid w:val="003C4932"/>
    <w:rsid w:val="003C607E"/>
    <w:rsid w:val="003C7478"/>
    <w:rsid w:val="003C7B78"/>
    <w:rsid w:val="003C7FC5"/>
    <w:rsid w:val="003D2961"/>
    <w:rsid w:val="003D2BB5"/>
    <w:rsid w:val="003D3D5C"/>
    <w:rsid w:val="003D3D98"/>
    <w:rsid w:val="003D4586"/>
    <w:rsid w:val="003D497C"/>
    <w:rsid w:val="003D4DF6"/>
    <w:rsid w:val="003D5183"/>
    <w:rsid w:val="003D6537"/>
    <w:rsid w:val="003D6CE8"/>
    <w:rsid w:val="003D6E79"/>
    <w:rsid w:val="003D74F6"/>
    <w:rsid w:val="003E0A43"/>
    <w:rsid w:val="003E1087"/>
    <w:rsid w:val="003E2065"/>
    <w:rsid w:val="003E3266"/>
    <w:rsid w:val="003E38F6"/>
    <w:rsid w:val="003E3A65"/>
    <w:rsid w:val="003E414C"/>
    <w:rsid w:val="003E5451"/>
    <w:rsid w:val="003E586E"/>
    <w:rsid w:val="003E6337"/>
    <w:rsid w:val="003E75AE"/>
    <w:rsid w:val="003F033F"/>
    <w:rsid w:val="003F1328"/>
    <w:rsid w:val="003F1640"/>
    <w:rsid w:val="003F4A34"/>
    <w:rsid w:val="003F5093"/>
    <w:rsid w:val="003F5C27"/>
    <w:rsid w:val="003F7036"/>
    <w:rsid w:val="003F736C"/>
    <w:rsid w:val="004012F6"/>
    <w:rsid w:val="00402608"/>
    <w:rsid w:val="0040289E"/>
    <w:rsid w:val="00402F8E"/>
    <w:rsid w:val="00402F9A"/>
    <w:rsid w:val="004037C8"/>
    <w:rsid w:val="0040403C"/>
    <w:rsid w:val="004047EC"/>
    <w:rsid w:val="00404842"/>
    <w:rsid w:val="00404E88"/>
    <w:rsid w:val="004056E6"/>
    <w:rsid w:val="00407DF5"/>
    <w:rsid w:val="004108CF"/>
    <w:rsid w:val="00410D59"/>
    <w:rsid w:val="004110B7"/>
    <w:rsid w:val="004118BA"/>
    <w:rsid w:val="00411CD7"/>
    <w:rsid w:val="00413E16"/>
    <w:rsid w:val="00416F67"/>
    <w:rsid w:val="00417AE1"/>
    <w:rsid w:val="004216A8"/>
    <w:rsid w:val="004220AB"/>
    <w:rsid w:val="0042281A"/>
    <w:rsid w:val="0042333C"/>
    <w:rsid w:val="00423D72"/>
    <w:rsid w:val="004259EB"/>
    <w:rsid w:val="0042759E"/>
    <w:rsid w:val="00430111"/>
    <w:rsid w:val="00430117"/>
    <w:rsid w:val="00430BB7"/>
    <w:rsid w:val="00430F78"/>
    <w:rsid w:val="00431BBC"/>
    <w:rsid w:val="00432826"/>
    <w:rsid w:val="0043340A"/>
    <w:rsid w:val="00433790"/>
    <w:rsid w:val="00433E36"/>
    <w:rsid w:val="0043551E"/>
    <w:rsid w:val="004355C1"/>
    <w:rsid w:val="00436744"/>
    <w:rsid w:val="004401DD"/>
    <w:rsid w:val="0044183B"/>
    <w:rsid w:val="00441963"/>
    <w:rsid w:val="004430D8"/>
    <w:rsid w:val="00443402"/>
    <w:rsid w:val="00443A8A"/>
    <w:rsid w:val="00443C5D"/>
    <w:rsid w:val="004440B0"/>
    <w:rsid w:val="00444ED2"/>
    <w:rsid w:val="0044537B"/>
    <w:rsid w:val="00445816"/>
    <w:rsid w:val="00445971"/>
    <w:rsid w:val="00445EF9"/>
    <w:rsid w:val="00447C90"/>
    <w:rsid w:val="004508F5"/>
    <w:rsid w:val="00450BA0"/>
    <w:rsid w:val="00451837"/>
    <w:rsid w:val="00451BFE"/>
    <w:rsid w:val="00452E99"/>
    <w:rsid w:val="004532E8"/>
    <w:rsid w:val="00454BDD"/>
    <w:rsid w:val="0045570F"/>
    <w:rsid w:val="00456BE5"/>
    <w:rsid w:val="004575B6"/>
    <w:rsid w:val="004576CB"/>
    <w:rsid w:val="0046027D"/>
    <w:rsid w:val="004613FE"/>
    <w:rsid w:val="00461442"/>
    <w:rsid w:val="00463B97"/>
    <w:rsid w:val="00463BC2"/>
    <w:rsid w:val="0046481B"/>
    <w:rsid w:val="00464D39"/>
    <w:rsid w:val="004652C0"/>
    <w:rsid w:val="00465B98"/>
    <w:rsid w:val="00465C34"/>
    <w:rsid w:val="0046715F"/>
    <w:rsid w:val="00467690"/>
    <w:rsid w:val="00467B63"/>
    <w:rsid w:val="00467CB7"/>
    <w:rsid w:val="004700E2"/>
    <w:rsid w:val="00472158"/>
    <w:rsid w:val="004724DC"/>
    <w:rsid w:val="00472BF9"/>
    <w:rsid w:val="00473303"/>
    <w:rsid w:val="004739DB"/>
    <w:rsid w:val="004742D0"/>
    <w:rsid w:val="004744FD"/>
    <w:rsid w:val="00474A68"/>
    <w:rsid w:val="004760C1"/>
    <w:rsid w:val="00476C41"/>
    <w:rsid w:val="00477CEE"/>
    <w:rsid w:val="00477EA9"/>
    <w:rsid w:val="004805AA"/>
    <w:rsid w:val="00481DC4"/>
    <w:rsid w:val="0048213E"/>
    <w:rsid w:val="00484331"/>
    <w:rsid w:val="004845F9"/>
    <w:rsid w:val="00487B59"/>
    <w:rsid w:val="00491531"/>
    <w:rsid w:val="00492A2F"/>
    <w:rsid w:val="00492C22"/>
    <w:rsid w:val="004933F9"/>
    <w:rsid w:val="004938D7"/>
    <w:rsid w:val="00495FDC"/>
    <w:rsid w:val="004963B8"/>
    <w:rsid w:val="00497072"/>
    <w:rsid w:val="00497B6B"/>
    <w:rsid w:val="00497D5D"/>
    <w:rsid w:val="004A1285"/>
    <w:rsid w:val="004A2973"/>
    <w:rsid w:val="004A404E"/>
    <w:rsid w:val="004A440B"/>
    <w:rsid w:val="004A49BC"/>
    <w:rsid w:val="004A54D1"/>
    <w:rsid w:val="004A5F57"/>
    <w:rsid w:val="004A6843"/>
    <w:rsid w:val="004B0335"/>
    <w:rsid w:val="004B1463"/>
    <w:rsid w:val="004B1657"/>
    <w:rsid w:val="004B1C5D"/>
    <w:rsid w:val="004B2192"/>
    <w:rsid w:val="004B2929"/>
    <w:rsid w:val="004B2F15"/>
    <w:rsid w:val="004B3A0F"/>
    <w:rsid w:val="004B41C3"/>
    <w:rsid w:val="004B5CF4"/>
    <w:rsid w:val="004B70C3"/>
    <w:rsid w:val="004B7110"/>
    <w:rsid w:val="004B745B"/>
    <w:rsid w:val="004B75BB"/>
    <w:rsid w:val="004B7944"/>
    <w:rsid w:val="004B7B10"/>
    <w:rsid w:val="004B7D09"/>
    <w:rsid w:val="004B7ED4"/>
    <w:rsid w:val="004C11DF"/>
    <w:rsid w:val="004C1C5E"/>
    <w:rsid w:val="004C224B"/>
    <w:rsid w:val="004C245F"/>
    <w:rsid w:val="004C2E99"/>
    <w:rsid w:val="004C32DF"/>
    <w:rsid w:val="004C3445"/>
    <w:rsid w:val="004C3AB1"/>
    <w:rsid w:val="004C462E"/>
    <w:rsid w:val="004C482A"/>
    <w:rsid w:val="004C4F4A"/>
    <w:rsid w:val="004C533D"/>
    <w:rsid w:val="004C586B"/>
    <w:rsid w:val="004C6261"/>
    <w:rsid w:val="004C639B"/>
    <w:rsid w:val="004D13CC"/>
    <w:rsid w:val="004D1AFE"/>
    <w:rsid w:val="004D29C7"/>
    <w:rsid w:val="004D2F97"/>
    <w:rsid w:val="004D34CA"/>
    <w:rsid w:val="004D3D2D"/>
    <w:rsid w:val="004D6302"/>
    <w:rsid w:val="004D6A47"/>
    <w:rsid w:val="004D6C87"/>
    <w:rsid w:val="004E04C0"/>
    <w:rsid w:val="004E1568"/>
    <w:rsid w:val="004E3722"/>
    <w:rsid w:val="004E3B60"/>
    <w:rsid w:val="004E5DF2"/>
    <w:rsid w:val="004E6024"/>
    <w:rsid w:val="004E6334"/>
    <w:rsid w:val="004E68EA"/>
    <w:rsid w:val="004E70FC"/>
    <w:rsid w:val="004E77C9"/>
    <w:rsid w:val="004E793B"/>
    <w:rsid w:val="004E7A20"/>
    <w:rsid w:val="004E7C2F"/>
    <w:rsid w:val="004F0F6D"/>
    <w:rsid w:val="004F17D9"/>
    <w:rsid w:val="004F3265"/>
    <w:rsid w:val="004F3B3B"/>
    <w:rsid w:val="004F4E65"/>
    <w:rsid w:val="004F6724"/>
    <w:rsid w:val="004F69A4"/>
    <w:rsid w:val="004F6A23"/>
    <w:rsid w:val="004F6BDC"/>
    <w:rsid w:val="004F7A96"/>
    <w:rsid w:val="004F7E4F"/>
    <w:rsid w:val="005001DA"/>
    <w:rsid w:val="00501378"/>
    <w:rsid w:val="005013CD"/>
    <w:rsid w:val="0050150D"/>
    <w:rsid w:val="00502103"/>
    <w:rsid w:val="00502C8B"/>
    <w:rsid w:val="005037D6"/>
    <w:rsid w:val="0050462B"/>
    <w:rsid w:val="00504F7D"/>
    <w:rsid w:val="005065EB"/>
    <w:rsid w:val="005067E9"/>
    <w:rsid w:val="00506890"/>
    <w:rsid w:val="00506AE1"/>
    <w:rsid w:val="0051032E"/>
    <w:rsid w:val="005105F0"/>
    <w:rsid w:val="00510ABC"/>
    <w:rsid w:val="00511B81"/>
    <w:rsid w:val="00511DB9"/>
    <w:rsid w:val="005121E5"/>
    <w:rsid w:val="005137EA"/>
    <w:rsid w:val="00516792"/>
    <w:rsid w:val="005169F0"/>
    <w:rsid w:val="00516E57"/>
    <w:rsid w:val="00517601"/>
    <w:rsid w:val="0052004C"/>
    <w:rsid w:val="00521AB6"/>
    <w:rsid w:val="00521B7F"/>
    <w:rsid w:val="00523330"/>
    <w:rsid w:val="005240F0"/>
    <w:rsid w:val="00524A21"/>
    <w:rsid w:val="00525693"/>
    <w:rsid w:val="00525A70"/>
    <w:rsid w:val="00526442"/>
    <w:rsid w:val="005264CE"/>
    <w:rsid w:val="00526A46"/>
    <w:rsid w:val="00526BA1"/>
    <w:rsid w:val="00526C77"/>
    <w:rsid w:val="005271B2"/>
    <w:rsid w:val="0052739F"/>
    <w:rsid w:val="00530F1C"/>
    <w:rsid w:val="005325FF"/>
    <w:rsid w:val="0053295D"/>
    <w:rsid w:val="005333F3"/>
    <w:rsid w:val="005339C8"/>
    <w:rsid w:val="00533F2F"/>
    <w:rsid w:val="00535374"/>
    <w:rsid w:val="00535723"/>
    <w:rsid w:val="00536A7B"/>
    <w:rsid w:val="0053758A"/>
    <w:rsid w:val="00540368"/>
    <w:rsid w:val="00540978"/>
    <w:rsid w:val="0054212F"/>
    <w:rsid w:val="00542948"/>
    <w:rsid w:val="005430F0"/>
    <w:rsid w:val="00543A90"/>
    <w:rsid w:val="00544156"/>
    <w:rsid w:val="00544901"/>
    <w:rsid w:val="005472A5"/>
    <w:rsid w:val="0054786E"/>
    <w:rsid w:val="00550E59"/>
    <w:rsid w:val="0055257D"/>
    <w:rsid w:val="005535AC"/>
    <w:rsid w:val="005558A7"/>
    <w:rsid w:val="00556147"/>
    <w:rsid w:val="00556383"/>
    <w:rsid w:val="00556740"/>
    <w:rsid w:val="00556CF5"/>
    <w:rsid w:val="00557941"/>
    <w:rsid w:val="005608E8"/>
    <w:rsid w:val="0056150F"/>
    <w:rsid w:val="00564979"/>
    <w:rsid w:val="00564C95"/>
    <w:rsid w:val="00565493"/>
    <w:rsid w:val="00566000"/>
    <w:rsid w:val="00566689"/>
    <w:rsid w:val="00570221"/>
    <w:rsid w:val="005707FC"/>
    <w:rsid w:val="0057083F"/>
    <w:rsid w:val="00570F27"/>
    <w:rsid w:val="00571194"/>
    <w:rsid w:val="0057145D"/>
    <w:rsid w:val="00580266"/>
    <w:rsid w:val="005806C0"/>
    <w:rsid w:val="005812FA"/>
    <w:rsid w:val="00581302"/>
    <w:rsid w:val="005821DB"/>
    <w:rsid w:val="0058260B"/>
    <w:rsid w:val="00583749"/>
    <w:rsid w:val="00583A88"/>
    <w:rsid w:val="00584286"/>
    <w:rsid w:val="005842F1"/>
    <w:rsid w:val="005843CB"/>
    <w:rsid w:val="00584BA3"/>
    <w:rsid w:val="005852A3"/>
    <w:rsid w:val="00585624"/>
    <w:rsid w:val="00586D3D"/>
    <w:rsid w:val="0058750A"/>
    <w:rsid w:val="0058771E"/>
    <w:rsid w:val="005921CA"/>
    <w:rsid w:val="0059253E"/>
    <w:rsid w:val="005926A4"/>
    <w:rsid w:val="00592EF1"/>
    <w:rsid w:val="00593B98"/>
    <w:rsid w:val="0059452F"/>
    <w:rsid w:val="0059506E"/>
    <w:rsid w:val="0059583A"/>
    <w:rsid w:val="00596D7D"/>
    <w:rsid w:val="00596EBA"/>
    <w:rsid w:val="00597DA3"/>
    <w:rsid w:val="005A0597"/>
    <w:rsid w:val="005A1530"/>
    <w:rsid w:val="005A1880"/>
    <w:rsid w:val="005A1F24"/>
    <w:rsid w:val="005A256D"/>
    <w:rsid w:val="005A2CA6"/>
    <w:rsid w:val="005A30FD"/>
    <w:rsid w:val="005A4037"/>
    <w:rsid w:val="005A514B"/>
    <w:rsid w:val="005A5499"/>
    <w:rsid w:val="005B008C"/>
    <w:rsid w:val="005B25EF"/>
    <w:rsid w:val="005B3070"/>
    <w:rsid w:val="005B314D"/>
    <w:rsid w:val="005B3D7D"/>
    <w:rsid w:val="005B468B"/>
    <w:rsid w:val="005B4AD0"/>
    <w:rsid w:val="005B631F"/>
    <w:rsid w:val="005B66C1"/>
    <w:rsid w:val="005C0ABC"/>
    <w:rsid w:val="005C0C12"/>
    <w:rsid w:val="005C1C72"/>
    <w:rsid w:val="005C1D91"/>
    <w:rsid w:val="005C299A"/>
    <w:rsid w:val="005C3FF5"/>
    <w:rsid w:val="005C598D"/>
    <w:rsid w:val="005C6722"/>
    <w:rsid w:val="005C705E"/>
    <w:rsid w:val="005C7188"/>
    <w:rsid w:val="005C7742"/>
    <w:rsid w:val="005D06A5"/>
    <w:rsid w:val="005D0742"/>
    <w:rsid w:val="005D1783"/>
    <w:rsid w:val="005D39F0"/>
    <w:rsid w:val="005D41E2"/>
    <w:rsid w:val="005D4924"/>
    <w:rsid w:val="005D5FB0"/>
    <w:rsid w:val="005D6184"/>
    <w:rsid w:val="005D61F9"/>
    <w:rsid w:val="005E0656"/>
    <w:rsid w:val="005E1D62"/>
    <w:rsid w:val="005E249D"/>
    <w:rsid w:val="005E3181"/>
    <w:rsid w:val="005E43E4"/>
    <w:rsid w:val="005E51ED"/>
    <w:rsid w:val="005E5B7C"/>
    <w:rsid w:val="005E5FFD"/>
    <w:rsid w:val="005E7510"/>
    <w:rsid w:val="005F1623"/>
    <w:rsid w:val="005F248C"/>
    <w:rsid w:val="005F2828"/>
    <w:rsid w:val="005F4935"/>
    <w:rsid w:val="005F57D8"/>
    <w:rsid w:val="005F76FE"/>
    <w:rsid w:val="005F7C54"/>
    <w:rsid w:val="005F7DE6"/>
    <w:rsid w:val="006002EF"/>
    <w:rsid w:val="0060141D"/>
    <w:rsid w:val="0060180F"/>
    <w:rsid w:val="0060252F"/>
    <w:rsid w:val="00602F0E"/>
    <w:rsid w:val="006047CD"/>
    <w:rsid w:val="00604B91"/>
    <w:rsid w:val="00610624"/>
    <w:rsid w:val="00610A05"/>
    <w:rsid w:val="006114BE"/>
    <w:rsid w:val="00611A09"/>
    <w:rsid w:val="00611BF4"/>
    <w:rsid w:val="00611DDC"/>
    <w:rsid w:val="006121D6"/>
    <w:rsid w:val="006122D0"/>
    <w:rsid w:val="00612539"/>
    <w:rsid w:val="00612820"/>
    <w:rsid w:val="00612EBB"/>
    <w:rsid w:val="00612EEA"/>
    <w:rsid w:val="006130EB"/>
    <w:rsid w:val="0061352B"/>
    <w:rsid w:val="006145CA"/>
    <w:rsid w:val="006167B5"/>
    <w:rsid w:val="00616DE3"/>
    <w:rsid w:val="006174E2"/>
    <w:rsid w:val="00617591"/>
    <w:rsid w:val="006179ED"/>
    <w:rsid w:val="006208AF"/>
    <w:rsid w:val="006219C5"/>
    <w:rsid w:val="006224C2"/>
    <w:rsid w:val="006230B2"/>
    <w:rsid w:val="0062635B"/>
    <w:rsid w:val="006270C6"/>
    <w:rsid w:val="00627226"/>
    <w:rsid w:val="00631B16"/>
    <w:rsid w:val="00631D18"/>
    <w:rsid w:val="006322EC"/>
    <w:rsid w:val="00634227"/>
    <w:rsid w:val="0063458E"/>
    <w:rsid w:val="00637074"/>
    <w:rsid w:val="00637CF2"/>
    <w:rsid w:val="00640272"/>
    <w:rsid w:val="00640FC6"/>
    <w:rsid w:val="006414B5"/>
    <w:rsid w:val="006420D5"/>
    <w:rsid w:val="006429E5"/>
    <w:rsid w:val="0064476A"/>
    <w:rsid w:val="00645CAA"/>
    <w:rsid w:val="00646080"/>
    <w:rsid w:val="0064640C"/>
    <w:rsid w:val="006464CC"/>
    <w:rsid w:val="006508AF"/>
    <w:rsid w:val="00650B73"/>
    <w:rsid w:val="00651019"/>
    <w:rsid w:val="00652F55"/>
    <w:rsid w:val="0065474E"/>
    <w:rsid w:val="00654E6C"/>
    <w:rsid w:val="00656B60"/>
    <w:rsid w:val="00660F1B"/>
    <w:rsid w:val="0066129D"/>
    <w:rsid w:val="00661765"/>
    <w:rsid w:val="006623B2"/>
    <w:rsid w:val="0066283C"/>
    <w:rsid w:val="00663149"/>
    <w:rsid w:val="0066359F"/>
    <w:rsid w:val="006639A3"/>
    <w:rsid w:val="00665A8D"/>
    <w:rsid w:val="0066617B"/>
    <w:rsid w:val="00666513"/>
    <w:rsid w:val="00666B86"/>
    <w:rsid w:val="006675B7"/>
    <w:rsid w:val="006677C0"/>
    <w:rsid w:val="0067025A"/>
    <w:rsid w:val="0067046A"/>
    <w:rsid w:val="0067083C"/>
    <w:rsid w:val="00670A73"/>
    <w:rsid w:val="00670CEA"/>
    <w:rsid w:val="006711D5"/>
    <w:rsid w:val="00671454"/>
    <w:rsid w:val="00671E14"/>
    <w:rsid w:val="00671E7F"/>
    <w:rsid w:val="00672BBC"/>
    <w:rsid w:val="00672BF1"/>
    <w:rsid w:val="00672E9D"/>
    <w:rsid w:val="00673ABF"/>
    <w:rsid w:val="006742D7"/>
    <w:rsid w:val="0067660C"/>
    <w:rsid w:val="006771CE"/>
    <w:rsid w:val="006773E8"/>
    <w:rsid w:val="006807C1"/>
    <w:rsid w:val="006809CB"/>
    <w:rsid w:val="00680A90"/>
    <w:rsid w:val="00680C15"/>
    <w:rsid w:val="00681746"/>
    <w:rsid w:val="00681941"/>
    <w:rsid w:val="00681EEE"/>
    <w:rsid w:val="0068294A"/>
    <w:rsid w:val="00683560"/>
    <w:rsid w:val="006837AE"/>
    <w:rsid w:val="00684EC7"/>
    <w:rsid w:val="0068578C"/>
    <w:rsid w:val="00687539"/>
    <w:rsid w:val="00687862"/>
    <w:rsid w:val="00687D95"/>
    <w:rsid w:val="00690D55"/>
    <w:rsid w:val="00691379"/>
    <w:rsid w:val="006914D2"/>
    <w:rsid w:val="00693724"/>
    <w:rsid w:val="00693F9C"/>
    <w:rsid w:val="0069497F"/>
    <w:rsid w:val="00694C7F"/>
    <w:rsid w:val="00695BA8"/>
    <w:rsid w:val="006971C3"/>
    <w:rsid w:val="006A06D6"/>
    <w:rsid w:val="006A2A49"/>
    <w:rsid w:val="006A2C48"/>
    <w:rsid w:val="006A3E24"/>
    <w:rsid w:val="006A49CF"/>
    <w:rsid w:val="006A589A"/>
    <w:rsid w:val="006A69E4"/>
    <w:rsid w:val="006A712B"/>
    <w:rsid w:val="006B0116"/>
    <w:rsid w:val="006B05EF"/>
    <w:rsid w:val="006B084F"/>
    <w:rsid w:val="006B1368"/>
    <w:rsid w:val="006B25D7"/>
    <w:rsid w:val="006B2EB4"/>
    <w:rsid w:val="006B2FA5"/>
    <w:rsid w:val="006B384F"/>
    <w:rsid w:val="006B394F"/>
    <w:rsid w:val="006B4536"/>
    <w:rsid w:val="006B4546"/>
    <w:rsid w:val="006B4832"/>
    <w:rsid w:val="006B5C26"/>
    <w:rsid w:val="006B7814"/>
    <w:rsid w:val="006C0185"/>
    <w:rsid w:val="006C2EA8"/>
    <w:rsid w:val="006C2F97"/>
    <w:rsid w:val="006C40FC"/>
    <w:rsid w:val="006C5185"/>
    <w:rsid w:val="006C631A"/>
    <w:rsid w:val="006C778A"/>
    <w:rsid w:val="006C7A95"/>
    <w:rsid w:val="006C7EEA"/>
    <w:rsid w:val="006D1628"/>
    <w:rsid w:val="006D303D"/>
    <w:rsid w:val="006D3A9A"/>
    <w:rsid w:val="006D3C20"/>
    <w:rsid w:val="006D3EEC"/>
    <w:rsid w:val="006D4072"/>
    <w:rsid w:val="006D43C1"/>
    <w:rsid w:val="006D4DC4"/>
    <w:rsid w:val="006D58D0"/>
    <w:rsid w:val="006D5F7E"/>
    <w:rsid w:val="006D6095"/>
    <w:rsid w:val="006D67A6"/>
    <w:rsid w:val="006E2282"/>
    <w:rsid w:val="006E27DA"/>
    <w:rsid w:val="006E2CF4"/>
    <w:rsid w:val="006E30A7"/>
    <w:rsid w:val="006E3917"/>
    <w:rsid w:val="006E3D48"/>
    <w:rsid w:val="006E44B0"/>
    <w:rsid w:val="006E513F"/>
    <w:rsid w:val="006E53BF"/>
    <w:rsid w:val="006E5477"/>
    <w:rsid w:val="006E5873"/>
    <w:rsid w:val="006E730F"/>
    <w:rsid w:val="006E743B"/>
    <w:rsid w:val="006E7638"/>
    <w:rsid w:val="006F3197"/>
    <w:rsid w:val="006F32C7"/>
    <w:rsid w:val="006F3B88"/>
    <w:rsid w:val="006F4D1C"/>
    <w:rsid w:val="006F60A2"/>
    <w:rsid w:val="006F6106"/>
    <w:rsid w:val="006F620B"/>
    <w:rsid w:val="006F68FF"/>
    <w:rsid w:val="006F6D36"/>
    <w:rsid w:val="006F6E5E"/>
    <w:rsid w:val="006F7906"/>
    <w:rsid w:val="006F7F75"/>
    <w:rsid w:val="00700EF5"/>
    <w:rsid w:val="007014F3"/>
    <w:rsid w:val="00702C33"/>
    <w:rsid w:val="00705ED0"/>
    <w:rsid w:val="007063F3"/>
    <w:rsid w:val="00706977"/>
    <w:rsid w:val="00706D96"/>
    <w:rsid w:val="00707653"/>
    <w:rsid w:val="007105CE"/>
    <w:rsid w:val="00710831"/>
    <w:rsid w:val="007109C6"/>
    <w:rsid w:val="007120F2"/>
    <w:rsid w:val="00712F25"/>
    <w:rsid w:val="007146EE"/>
    <w:rsid w:val="00714CAB"/>
    <w:rsid w:val="007156C0"/>
    <w:rsid w:val="00716E3B"/>
    <w:rsid w:val="00717100"/>
    <w:rsid w:val="0071775B"/>
    <w:rsid w:val="00717C90"/>
    <w:rsid w:val="00720164"/>
    <w:rsid w:val="007204DF"/>
    <w:rsid w:val="0072090B"/>
    <w:rsid w:val="0072102F"/>
    <w:rsid w:val="007224DF"/>
    <w:rsid w:val="007234D3"/>
    <w:rsid w:val="0072462B"/>
    <w:rsid w:val="00725D0C"/>
    <w:rsid w:val="0072615E"/>
    <w:rsid w:val="00726C8F"/>
    <w:rsid w:val="00727CB5"/>
    <w:rsid w:val="00730411"/>
    <w:rsid w:val="00731772"/>
    <w:rsid w:val="0073214B"/>
    <w:rsid w:val="007321CD"/>
    <w:rsid w:val="00732796"/>
    <w:rsid w:val="0073354A"/>
    <w:rsid w:val="0073354B"/>
    <w:rsid w:val="00734F7B"/>
    <w:rsid w:val="00735095"/>
    <w:rsid w:val="0073595C"/>
    <w:rsid w:val="00735984"/>
    <w:rsid w:val="0073672F"/>
    <w:rsid w:val="00736B2C"/>
    <w:rsid w:val="00736B70"/>
    <w:rsid w:val="0073741C"/>
    <w:rsid w:val="00737543"/>
    <w:rsid w:val="0074064F"/>
    <w:rsid w:val="00741FCA"/>
    <w:rsid w:val="00743327"/>
    <w:rsid w:val="0074379C"/>
    <w:rsid w:val="00743863"/>
    <w:rsid w:val="00743C33"/>
    <w:rsid w:val="0074419A"/>
    <w:rsid w:val="0074436F"/>
    <w:rsid w:val="00745C78"/>
    <w:rsid w:val="00745CA0"/>
    <w:rsid w:val="00745CCE"/>
    <w:rsid w:val="00746090"/>
    <w:rsid w:val="00747FA1"/>
    <w:rsid w:val="00750583"/>
    <w:rsid w:val="0075168F"/>
    <w:rsid w:val="00751ABC"/>
    <w:rsid w:val="00751CA0"/>
    <w:rsid w:val="00752A87"/>
    <w:rsid w:val="00752A8F"/>
    <w:rsid w:val="00753315"/>
    <w:rsid w:val="007541EF"/>
    <w:rsid w:val="007572A4"/>
    <w:rsid w:val="00757A85"/>
    <w:rsid w:val="007609B6"/>
    <w:rsid w:val="00760E2B"/>
    <w:rsid w:val="00760F25"/>
    <w:rsid w:val="007611DA"/>
    <w:rsid w:val="00761A4D"/>
    <w:rsid w:val="00761DDF"/>
    <w:rsid w:val="00761EED"/>
    <w:rsid w:val="00762AA7"/>
    <w:rsid w:val="007654B2"/>
    <w:rsid w:val="00765A7E"/>
    <w:rsid w:val="007667CD"/>
    <w:rsid w:val="00766C6C"/>
    <w:rsid w:val="00767798"/>
    <w:rsid w:val="00771E1C"/>
    <w:rsid w:val="00771EA0"/>
    <w:rsid w:val="00771F17"/>
    <w:rsid w:val="0077261F"/>
    <w:rsid w:val="0077263D"/>
    <w:rsid w:val="0077399E"/>
    <w:rsid w:val="00774666"/>
    <w:rsid w:val="0077503D"/>
    <w:rsid w:val="0077527B"/>
    <w:rsid w:val="00775D80"/>
    <w:rsid w:val="00777624"/>
    <w:rsid w:val="00780689"/>
    <w:rsid w:val="00782770"/>
    <w:rsid w:val="00783B0E"/>
    <w:rsid w:val="00786405"/>
    <w:rsid w:val="007870A5"/>
    <w:rsid w:val="00787CEC"/>
    <w:rsid w:val="00787FD3"/>
    <w:rsid w:val="00792631"/>
    <w:rsid w:val="00793F6D"/>
    <w:rsid w:val="007947EA"/>
    <w:rsid w:val="00795EC9"/>
    <w:rsid w:val="00796729"/>
    <w:rsid w:val="00796D9B"/>
    <w:rsid w:val="00797A9C"/>
    <w:rsid w:val="00797E11"/>
    <w:rsid w:val="007A0205"/>
    <w:rsid w:val="007A155A"/>
    <w:rsid w:val="007A1769"/>
    <w:rsid w:val="007A1C25"/>
    <w:rsid w:val="007A35AF"/>
    <w:rsid w:val="007A4371"/>
    <w:rsid w:val="007A4405"/>
    <w:rsid w:val="007A44E0"/>
    <w:rsid w:val="007A478C"/>
    <w:rsid w:val="007A6D5F"/>
    <w:rsid w:val="007B11E2"/>
    <w:rsid w:val="007B1567"/>
    <w:rsid w:val="007B3F6A"/>
    <w:rsid w:val="007B46D4"/>
    <w:rsid w:val="007B6DA1"/>
    <w:rsid w:val="007C0CC7"/>
    <w:rsid w:val="007C33DD"/>
    <w:rsid w:val="007C342E"/>
    <w:rsid w:val="007C4414"/>
    <w:rsid w:val="007C4B6B"/>
    <w:rsid w:val="007C5AC4"/>
    <w:rsid w:val="007C60F4"/>
    <w:rsid w:val="007C7562"/>
    <w:rsid w:val="007C7BB9"/>
    <w:rsid w:val="007D016D"/>
    <w:rsid w:val="007D06F9"/>
    <w:rsid w:val="007D209B"/>
    <w:rsid w:val="007D2BEE"/>
    <w:rsid w:val="007D4A6E"/>
    <w:rsid w:val="007D68AA"/>
    <w:rsid w:val="007E13F5"/>
    <w:rsid w:val="007E1D27"/>
    <w:rsid w:val="007E299E"/>
    <w:rsid w:val="007E2A48"/>
    <w:rsid w:val="007E399C"/>
    <w:rsid w:val="007E39C4"/>
    <w:rsid w:val="007E5800"/>
    <w:rsid w:val="007E6469"/>
    <w:rsid w:val="007E66E1"/>
    <w:rsid w:val="007E73B0"/>
    <w:rsid w:val="007F10B1"/>
    <w:rsid w:val="007F125C"/>
    <w:rsid w:val="007F28D6"/>
    <w:rsid w:val="007F3E54"/>
    <w:rsid w:val="007F3E82"/>
    <w:rsid w:val="007F412B"/>
    <w:rsid w:val="007F4328"/>
    <w:rsid w:val="007F4689"/>
    <w:rsid w:val="007F4FE5"/>
    <w:rsid w:val="007F538A"/>
    <w:rsid w:val="007F5CAA"/>
    <w:rsid w:val="007F5F55"/>
    <w:rsid w:val="0080028B"/>
    <w:rsid w:val="00800708"/>
    <w:rsid w:val="008013E5"/>
    <w:rsid w:val="00803636"/>
    <w:rsid w:val="00803B01"/>
    <w:rsid w:val="008046CF"/>
    <w:rsid w:val="00806BED"/>
    <w:rsid w:val="00807216"/>
    <w:rsid w:val="00807A09"/>
    <w:rsid w:val="00807FD7"/>
    <w:rsid w:val="008124B0"/>
    <w:rsid w:val="0081359D"/>
    <w:rsid w:val="00814162"/>
    <w:rsid w:val="00814C9E"/>
    <w:rsid w:val="008150C6"/>
    <w:rsid w:val="00815D4F"/>
    <w:rsid w:val="008177AF"/>
    <w:rsid w:val="0082165A"/>
    <w:rsid w:val="00821F91"/>
    <w:rsid w:val="00821FDC"/>
    <w:rsid w:val="00822743"/>
    <w:rsid w:val="00824764"/>
    <w:rsid w:val="00824803"/>
    <w:rsid w:val="0082550A"/>
    <w:rsid w:val="008260AB"/>
    <w:rsid w:val="00826D79"/>
    <w:rsid w:val="00827E16"/>
    <w:rsid w:val="00830A87"/>
    <w:rsid w:val="00830F97"/>
    <w:rsid w:val="00832358"/>
    <w:rsid w:val="0083262E"/>
    <w:rsid w:val="00835A25"/>
    <w:rsid w:val="00836879"/>
    <w:rsid w:val="008375DC"/>
    <w:rsid w:val="0084426B"/>
    <w:rsid w:val="00846680"/>
    <w:rsid w:val="008506E2"/>
    <w:rsid w:val="00850DDF"/>
    <w:rsid w:val="00850E1C"/>
    <w:rsid w:val="00850F26"/>
    <w:rsid w:val="00851A02"/>
    <w:rsid w:val="00851DD5"/>
    <w:rsid w:val="008533D3"/>
    <w:rsid w:val="00853CFB"/>
    <w:rsid w:val="00853FA6"/>
    <w:rsid w:val="008541E0"/>
    <w:rsid w:val="00854D7C"/>
    <w:rsid w:val="0085542B"/>
    <w:rsid w:val="00856F2D"/>
    <w:rsid w:val="0086102B"/>
    <w:rsid w:val="0086218B"/>
    <w:rsid w:val="00862853"/>
    <w:rsid w:val="00862873"/>
    <w:rsid w:val="0086349F"/>
    <w:rsid w:val="008640B1"/>
    <w:rsid w:val="0086434B"/>
    <w:rsid w:val="00864939"/>
    <w:rsid w:val="00864A6E"/>
    <w:rsid w:val="00864B0B"/>
    <w:rsid w:val="008655BF"/>
    <w:rsid w:val="00865EB5"/>
    <w:rsid w:val="00867D85"/>
    <w:rsid w:val="00870659"/>
    <w:rsid w:val="00872DAB"/>
    <w:rsid w:val="00872F89"/>
    <w:rsid w:val="00873345"/>
    <w:rsid w:val="00873C4A"/>
    <w:rsid w:val="00873CDC"/>
    <w:rsid w:val="00874D06"/>
    <w:rsid w:val="00875491"/>
    <w:rsid w:val="00875F1F"/>
    <w:rsid w:val="0087692E"/>
    <w:rsid w:val="008775E5"/>
    <w:rsid w:val="00877F15"/>
    <w:rsid w:val="00880237"/>
    <w:rsid w:val="00880953"/>
    <w:rsid w:val="00880BD3"/>
    <w:rsid w:val="0088132A"/>
    <w:rsid w:val="00881605"/>
    <w:rsid w:val="00882321"/>
    <w:rsid w:val="00882999"/>
    <w:rsid w:val="00882EA1"/>
    <w:rsid w:val="008840F9"/>
    <w:rsid w:val="008842CA"/>
    <w:rsid w:val="00885365"/>
    <w:rsid w:val="0088688E"/>
    <w:rsid w:val="008870EF"/>
    <w:rsid w:val="0088779C"/>
    <w:rsid w:val="00887D64"/>
    <w:rsid w:val="008903FF"/>
    <w:rsid w:val="00890512"/>
    <w:rsid w:val="008926F1"/>
    <w:rsid w:val="00893576"/>
    <w:rsid w:val="008938AC"/>
    <w:rsid w:val="00893D39"/>
    <w:rsid w:val="008955F0"/>
    <w:rsid w:val="0089586C"/>
    <w:rsid w:val="00896F5A"/>
    <w:rsid w:val="0089795E"/>
    <w:rsid w:val="00897DB4"/>
    <w:rsid w:val="008A053F"/>
    <w:rsid w:val="008A084F"/>
    <w:rsid w:val="008A1025"/>
    <w:rsid w:val="008A11F3"/>
    <w:rsid w:val="008A2BEE"/>
    <w:rsid w:val="008A36E6"/>
    <w:rsid w:val="008A3872"/>
    <w:rsid w:val="008A47DC"/>
    <w:rsid w:val="008A5763"/>
    <w:rsid w:val="008A7695"/>
    <w:rsid w:val="008A7EB3"/>
    <w:rsid w:val="008B366B"/>
    <w:rsid w:val="008B41D4"/>
    <w:rsid w:val="008B47DA"/>
    <w:rsid w:val="008B5A49"/>
    <w:rsid w:val="008B5BD9"/>
    <w:rsid w:val="008B7610"/>
    <w:rsid w:val="008C1C02"/>
    <w:rsid w:val="008C3C5C"/>
    <w:rsid w:val="008C56A2"/>
    <w:rsid w:val="008D06A2"/>
    <w:rsid w:val="008D1149"/>
    <w:rsid w:val="008D178C"/>
    <w:rsid w:val="008D36EA"/>
    <w:rsid w:val="008D378E"/>
    <w:rsid w:val="008D3BA0"/>
    <w:rsid w:val="008D4423"/>
    <w:rsid w:val="008D4BEF"/>
    <w:rsid w:val="008D53D9"/>
    <w:rsid w:val="008D540F"/>
    <w:rsid w:val="008D557D"/>
    <w:rsid w:val="008D5679"/>
    <w:rsid w:val="008D6E79"/>
    <w:rsid w:val="008E00F6"/>
    <w:rsid w:val="008E0476"/>
    <w:rsid w:val="008E1600"/>
    <w:rsid w:val="008E1B2D"/>
    <w:rsid w:val="008E1D8A"/>
    <w:rsid w:val="008E242A"/>
    <w:rsid w:val="008E27B7"/>
    <w:rsid w:val="008E2AA9"/>
    <w:rsid w:val="008E44F9"/>
    <w:rsid w:val="008E506F"/>
    <w:rsid w:val="008E562C"/>
    <w:rsid w:val="008E6D99"/>
    <w:rsid w:val="008E72FB"/>
    <w:rsid w:val="008F034B"/>
    <w:rsid w:val="008F0806"/>
    <w:rsid w:val="008F1687"/>
    <w:rsid w:val="008F1A74"/>
    <w:rsid w:val="008F2904"/>
    <w:rsid w:val="008F35F9"/>
    <w:rsid w:val="008F3846"/>
    <w:rsid w:val="008F3F37"/>
    <w:rsid w:val="008F51EE"/>
    <w:rsid w:val="008F67CE"/>
    <w:rsid w:val="0090035B"/>
    <w:rsid w:val="00900D9B"/>
    <w:rsid w:val="009017DE"/>
    <w:rsid w:val="0090186D"/>
    <w:rsid w:val="00901FFF"/>
    <w:rsid w:val="009020AE"/>
    <w:rsid w:val="00902956"/>
    <w:rsid w:val="00902C79"/>
    <w:rsid w:val="009030AE"/>
    <w:rsid w:val="009032AE"/>
    <w:rsid w:val="00903401"/>
    <w:rsid w:val="00905EF8"/>
    <w:rsid w:val="00910079"/>
    <w:rsid w:val="00910152"/>
    <w:rsid w:val="009101A2"/>
    <w:rsid w:val="00911305"/>
    <w:rsid w:val="00911818"/>
    <w:rsid w:val="00911A1E"/>
    <w:rsid w:val="00912175"/>
    <w:rsid w:val="00913034"/>
    <w:rsid w:val="00913C59"/>
    <w:rsid w:val="0091698B"/>
    <w:rsid w:val="0092033E"/>
    <w:rsid w:val="0092053D"/>
    <w:rsid w:val="00923C41"/>
    <w:rsid w:val="00924280"/>
    <w:rsid w:val="00924CE8"/>
    <w:rsid w:val="0092505E"/>
    <w:rsid w:val="009265A0"/>
    <w:rsid w:val="009265A1"/>
    <w:rsid w:val="00926828"/>
    <w:rsid w:val="00927350"/>
    <w:rsid w:val="00930714"/>
    <w:rsid w:val="00931963"/>
    <w:rsid w:val="00931B92"/>
    <w:rsid w:val="00931C66"/>
    <w:rsid w:val="00931C74"/>
    <w:rsid w:val="00932ABA"/>
    <w:rsid w:val="00932E68"/>
    <w:rsid w:val="009333EA"/>
    <w:rsid w:val="00933C51"/>
    <w:rsid w:val="00933E56"/>
    <w:rsid w:val="00934632"/>
    <w:rsid w:val="0093580B"/>
    <w:rsid w:val="00935CC7"/>
    <w:rsid w:val="0094012A"/>
    <w:rsid w:val="00941A38"/>
    <w:rsid w:val="00943CE1"/>
    <w:rsid w:val="009443F9"/>
    <w:rsid w:val="00944554"/>
    <w:rsid w:val="00945014"/>
    <w:rsid w:val="00945284"/>
    <w:rsid w:val="0094607A"/>
    <w:rsid w:val="00946E21"/>
    <w:rsid w:val="00947213"/>
    <w:rsid w:val="009476A6"/>
    <w:rsid w:val="009526EC"/>
    <w:rsid w:val="00952F2D"/>
    <w:rsid w:val="00953451"/>
    <w:rsid w:val="0095368F"/>
    <w:rsid w:val="00954056"/>
    <w:rsid w:val="009557E7"/>
    <w:rsid w:val="00955DE6"/>
    <w:rsid w:val="009568DE"/>
    <w:rsid w:val="00957A40"/>
    <w:rsid w:val="00957F55"/>
    <w:rsid w:val="009625F1"/>
    <w:rsid w:val="00962EBF"/>
    <w:rsid w:val="00963740"/>
    <w:rsid w:val="00963B96"/>
    <w:rsid w:val="00963D6D"/>
    <w:rsid w:val="00964309"/>
    <w:rsid w:val="00964334"/>
    <w:rsid w:val="0096490F"/>
    <w:rsid w:val="00966643"/>
    <w:rsid w:val="009671D0"/>
    <w:rsid w:val="0096772D"/>
    <w:rsid w:val="00967D04"/>
    <w:rsid w:val="0097070C"/>
    <w:rsid w:val="00970B19"/>
    <w:rsid w:val="00971D34"/>
    <w:rsid w:val="009725FD"/>
    <w:rsid w:val="00972955"/>
    <w:rsid w:val="00973D61"/>
    <w:rsid w:val="009742C9"/>
    <w:rsid w:val="009748FD"/>
    <w:rsid w:val="00974F87"/>
    <w:rsid w:val="00975970"/>
    <w:rsid w:val="00976231"/>
    <w:rsid w:val="00976D72"/>
    <w:rsid w:val="00977777"/>
    <w:rsid w:val="00977E10"/>
    <w:rsid w:val="00980090"/>
    <w:rsid w:val="009804E3"/>
    <w:rsid w:val="00980B13"/>
    <w:rsid w:val="009817DC"/>
    <w:rsid w:val="00981FA9"/>
    <w:rsid w:val="009823ED"/>
    <w:rsid w:val="009825F5"/>
    <w:rsid w:val="00983994"/>
    <w:rsid w:val="00983BAC"/>
    <w:rsid w:val="0098426F"/>
    <w:rsid w:val="009848C6"/>
    <w:rsid w:val="00984AEB"/>
    <w:rsid w:val="00985608"/>
    <w:rsid w:val="00985A96"/>
    <w:rsid w:val="00986283"/>
    <w:rsid w:val="00986612"/>
    <w:rsid w:val="00986D61"/>
    <w:rsid w:val="00987919"/>
    <w:rsid w:val="00990536"/>
    <w:rsid w:val="009905EB"/>
    <w:rsid w:val="00991019"/>
    <w:rsid w:val="0099166C"/>
    <w:rsid w:val="00994206"/>
    <w:rsid w:val="009955ED"/>
    <w:rsid w:val="00995A33"/>
    <w:rsid w:val="009971FA"/>
    <w:rsid w:val="0099769B"/>
    <w:rsid w:val="009A1D00"/>
    <w:rsid w:val="009A1DF3"/>
    <w:rsid w:val="009A1E05"/>
    <w:rsid w:val="009A2ABC"/>
    <w:rsid w:val="009A41DA"/>
    <w:rsid w:val="009A57DC"/>
    <w:rsid w:val="009A5B2E"/>
    <w:rsid w:val="009A6C18"/>
    <w:rsid w:val="009A7B49"/>
    <w:rsid w:val="009B06E9"/>
    <w:rsid w:val="009B1029"/>
    <w:rsid w:val="009B10B3"/>
    <w:rsid w:val="009B5696"/>
    <w:rsid w:val="009B5D14"/>
    <w:rsid w:val="009B6AC0"/>
    <w:rsid w:val="009B6DDC"/>
    <w:rsid w:val="009C0300"/>
    <w:rsid w:val="009C153F"/>
    <w:rsid w:val="009C1C0D"/>
    <w:rsid w:val="009C2043"/>
    <w:rsid w:val="009C2246"/>
    <w:rsid w:val="009C24CA"/>
    <w:rsid w:val="009C28C3"/>
    <w:rsid w:val="009C2CE5"/>
    <w:rsid w:val="009C31DD"/>
    <w:rsid w:val="009C41B8"/>
    <w:rsid w:val="009C42A3"/>
    <w:rsid w:val="009C640C"/>
    <w:rsid w:val="009C6BD8"/>
    <w:rsid w:val="009C7181"/>
    <w:rsid w:val="009D04ED"/>
    <w:rsid w:val="009D107C"/>
    <w:rsid w:val="009D1A93"/>
    <w:rsid w:val="009D2B8D"/>
    <w:rsid w:val="009D46A2"/>
    <w:rsid w:val="009D49AF"/>
    <w:rsid w:val="009D4E90"/>
    <w:rsid w:val="009D5360"/>
    <w:rsid w:val="009D53A4"/>
    <w:rsid w:val="009D58B4"/>
    <w:rsid w:val="009D5DE2"/>
    <w:rsid w:val="009D5E5C"/>
    <w:rsid w:val="009D61E6"/>
    <w:rsid w:val="009D6B43"/>
    <w:rsid w:val="009D6C44"/>
    <w:rsid w:val="009D6F64"/>
    <w:rsid w:val="009E0A1E"/>
    <w:rsid w:val="009E2A55"/>
    <w:rsid w:val="009E2EA5"/>
    <w:rsid w:val="009E3CC1"/>
    <w:rsid w:val="009E4658"/>
    <w:rsid w:val="009E4F5E"/>
    <w:rsid w:val="009E4F67"/>
    <w:rsid w:val="009E6CB4"/>
    <w:rsid w:val="009E766A"/>
    <w:rsid w:val="009E7CC8"/>
    <w:rsid w:val="009F22EF"/>
    <w:rsid w:val="009F2D38"/>
    <w:rsid w:val="009F462F"/>
    <w:rsid w:val="009F579E"/>
    <w:rsid w:val="009F5F1C"/>
    <w:rsid w:val="009F6682"/>
    <w:rsid w:val="009F7023"/>
    <w:rsid w:val="009F7540"/>
    <w:rsid w:val="00A00021"/>
    <w:rsid w:val="00A001FC"/>
    <w:rsid w:val="00A00B8E"/>
    <w:rsid w:val="00A0179E"/>
    <w:rsid w:val="00A01D39"/>
    <w:rsid w:val="00A02F39"/>
    <w:rsid w:val="00A04496"/>
    <w:rsid w:val="00A05382"/>
    <w:rsid w:val="00A06F89"/>
    <w:rsid w:val="00A10C3A"/>
    <w:rsid w:val="00A12454"/>
    <w:rsid w:val="00A13062"/>
    <w:rsid w:val="00A14DF9"/>
    <w:rsid w:val="00A169BC"/>
    <w:rsid w:val="00A16CD5"/>
    <w:rsid w:val="00A17AC1"/>
    <w:rsid w:val="00A17F66"/>
    <w:rsid w:val="00A17FA5"/>
    <w:rsid w:val="00A22FD5"/>
    <w:rsid w:val="00A231CC"/>
    <w:rsid w:val="00A2346E"/>
    <w:rsid w:val="00A24319"/>
    <w:rsid w:val="00A24D89"/>
    <w:rsid w:val="00A26036"/>
    <w:rsid w:val="00A263CD"/>
    <w:rsid w:val="00A26FCD"/>
    <w:rsid w:val="00A27249"/>
    <w:rsid w:val="00A31387"/>
    <w:rsid w:val="00A328AA"/>
    <w:rsid w:val="00A3336E"/>
    <w:rsid w:val="00A33930"/>
    <w:rsid w:val="00A35174"/>
    <w:rsid w:val="00A3565F"/>
    <w:rsid w:val="00A3651C"/>
    <w:rsid w:val="00A37CAF"/>
    <w:rsid w:val="00A40196"/>
    <w:rsid w:val="00A403DA"/>
    <w:rsid w:val="00A40610"/>
    <w:rsid w:val="00A40E5A"/>
    <w:rsid w:val="00A4102D"/>
    <w:rsid w:val="00A41D05"/>
    <w:rsid w:val="00A41DC4"/>
    <w:rsid w:val="00A41E3A"/>
    <w:rsid w:val="00A44C48"/>
    <w:rsid w:val="00A454A5"/>
    <w:rsid w:val="00A454D3"/>
    <w:rsid w:val="00A472FC"/>
    <w:rsid w:val="00A50287"/>
    <w:rsid w:val="00A515A0"/>
    <w:rsid w:val="00A51DA3"/>
    <w:rsid w:val="00A522FA"/>
    <w:rsid w:val="00A5260F"/>
    <w:rsid w:val="00A53686"/>
    <w:rsid w:val="00A53951"/>
    <w:rsid w:val="00A5423F"/>
    <w:rsid w:val="00A54A26"/>
    <w:rsid w:val="00A556BC"/>
    <w:rsid w:val="00A55F03"/>
    <w:rsid w:val="00A57C94"/>
    <w:rsid w:val="00A62243"/>
    <w:rsid w:val="00A6293C"/>
    <w:rsid w:val="00A62D42"/>
    <w:rsid w:val="00A631AB"/>
    <w:rsid w:val="00A6645D"/>
    <w:rsid w:val="00A67426"/>
    <w:rsid w:val="00A707A0"/>
    <w:rsid w:val="00A70DC8"/>
    <w:rsid w:val="00A71736"/>
    <w:rsid w:val="00A71D20"/>
    <w:rsid w:val="00A72074"/>
    <w:rsid w:val="00A729E7"/>
    <w:rsid w:val="00A72E3C"/>
    <w:rsid w:val="00A76671"/>
    <w:rsid w:val="00A76A3B"/>
    <w:rsid w:val="00A76B07"/>
    <w:rsid w:val="00A76E22"/>
    <w:rsid w:val="00A77564"/>
    <w:rsid w:val="00A8130D"/>
    <w:rsid w:val="00A814A1"/>
    <w:rsid w:val="00A8244E"/>
    <w:rsid w:val="00A8338C"/>
    <w:rsid w:val="00A833D4"/>
    <w:rsid w:val="00A83F10"/>
    <w:rsid w:val="00A8443A"/>
    <w:rsid w:val="00A85210"/>
    <w:rsid w:val="00A858B2"/>
    <w:rsid w:val="00A86039"/>
    <w:rsid w:val="00A8684A"/>
    <w:rsid w:val="00A87EB3"/>
    <w:rsid w:val="00A90489"/>
    <w:rsid w:val="00A904F8"/>
    <w:rsid w:val="00A91568"/>
    <w:rsid w:val="00A91626"/>
    <w:rsid w:val="00A918A5"/>
    <w:rsid w:val="00A9394D"/>
    <w:rsid w:val="00A94570"/>
    <w:rsid w:val="00A95DE5"/>
    <w:rsid w:val="00A96A15"/>
    <w:rsid w:val="00AA08FB"/>
    <w:rsid w:val="00AA160D"/>
    <w:rsid w:val="00AA23DC"/>
    <w:rsid w:val="00AA24B1"/>
    <w:rsid w:val="00AA45D1"/>
    <w:rsid w:val="00AA4C8B"/>
    <w:rsid w:val="00AA5207"/>
    <w:rsid w:val="00AA5740"/>
    <w:rsid w:val="00AB0CAA"/>
    <w:rsid w:val="00AB1200"/>
    <w:rsid w:val="00AB2075"/>
    <w:rsid w:val="00AB2803"/>
    <w:rsid w:val="00AB28B4"/>
    <w:rsid w:val="00AB2C31"/>
    <w:rsid w:val="00AB2C76"/>
    <w:rsid w:val="00AB3F61"/>
    <w:rsid w:val="00AB45CD"/>
    <w:rsid w:val="00AB5B0F"/>
    <w:rsid w:val="00AB6C1F"/>
    <w:rsid w:val="00AB7E36"/>
    <w:rsid w:val="00AC049B"/>
    <w:rsid w:val="00AC209A"/>
    <w:rsid w:val="00AC332F"/>
    <w:rsid w:val="00AC39A5"/>
    <w:rsid w:val="00AC44CC"/>
    <w:rsid w:val="00AC5B70"/>
    <w:rsid w:val="00AC5BB0"/>
    <w:rsid w:val="00AC5C88"/>
    <w:rsid w:val="00AC6726"/>
    <w:rsid w:val="00AC6EA0"/>
    <w:rsid w:val="00AD03AA"/>
    <w:rsid w:val="00AD0C11"/>
    <w:rsid w:val="00AD0F49"/>
    <w:rsid w:val="00AD1236"/>
    <w:rsid w:val="00AD133B"/>
    <w:rsid w:val="00AD1526"/>
    <w:rsid w:val="00AD15E8"/>
    <w:rsid w:val="00AD1BAB"/>
    <w:rsid w:val="00AD40B3"/>
    <w:rsid w:val="00AD449D"/>
    <w:rsid w:val="00AD44A2"/>
    <w:rsid w:val="00AD4779"/>
    <w:rsid w:val="00AD4E4E"/>
    <w:rsid w:val="00AD6462"/>
    <w:rsid w:val="00AD660B"/>
    <w:rsid w:val="00AD758F"/>
    <w:rsid w:val="00AE114D"/>
    <w:rsid w:val="00AE2F02"/>
    <w:rsid w:val="00AE2F63"/>
    <w:rsid w:val="00AE34C9"/>
    <w:rsid w:val="00AE5B04"/>
    <w:rsid w:val="00AE63FC"/>
    <w:rsid w:val="00AF1033"/>
    <w:rsid w:val="00AF1C47"/>
    <w:rsid w:val="00AF26E0"/>
    <w:rsid w:val="00AF2B26"/>
    <w:rsid w:val="00AF5711"/>
    <w:rsid w:val="00AF5DB9"/>
    <w:rsid w:val="00AF6151"/>
    <w:rsid w:val="00AF65F2"/>
    <w:rsid w:val="00AF794F"/>
    <w:rsid w:val="00AF7955"/>
    <w:rsid w:val="00B01270"/>
    <w:rsid w:val="00B0196E"/>
    <w:rsid w:val="00B026B3"/>
    <w:rsid w:val="00B03C4E"/>
    <w:rsid w:val="00B04A70"/>
    <w:rsid w:val="00B04FD1"/>
    <w:rsid w:val="00B0556F"/>
    <w:rsid w:val="00B06469"/>
    <w:rsid w:val="00B07052"/>
    <w:rsid w:val="00B1006C"/>
    <w:rsid w:val="00B107E0"/>
    <w:rsid w:val="00B11013"/>
    <w:rsid w:val="00B11064"/>
    <w:rsid w:val="00B1270C"/>
    <w:rsid w:val="00B13D24"/>
    <w:rsid w:val="00B14535"/>
    <w:rsid w:val="00B14856"/>
    <w:rsid w:val="00B15489"/>
    <w:rsid w:val="00B15BCD"/>
    <w:rsid w:val="00B15F18"/>
    <w:rsid w:val="00B16B90"/>
    <w:rsid w:val="00B176AC"/>
    <w:rsid w:val="00B178A0"/>
    <w:rsid w:val="00B2055C"/>
    <w:rsid w:val="00B226C9"/>
    <w:rsid w:val="00B2312E"/>
    <w:rsid w:val="00B23234"/>
    <w:rsid w:val="00B23E63"/>
    <w:rsid w:val="00B25C22"/>
    <w:rsid w:val="00B2643F"/>
    <w:rsid w:val="00B264B6"/>
    <w:rsid w:val="00B27312"/>
    <w:rsid w:val="00B274CB"/>
    <w:rsid w:val="00B30F90"/>
    <w:rsid w:val="00B31E3C"/>
    <w:rsid w:val="00B32481"/>
    <w:rsid w:val="00B32B1A"/>
    <w:rsid w:val="00B33C9C"/>
    <w:rsid w:val="00B35D68"/>
    <w:rsid w:val="00B37853"/>
    <w:rsid w:val="00B3796A"/>
    <w:rsid w:val="00B411AF"/>
    <w:rsid w:val="00B413EB"/>
    <w:rsid w:val="00B41462"/>
    <w:rsid w:val="00B4166D"/>
    <w:rsid w:val="00B41933"/>
    <w:rsid w:val="00B42406"/>
    <w:rsid w:val="00B4327F"/>
    <w:rsid w:val="00B447F3"/>
    <w:rsid w:val="00B44805"/>
    <w:rsid w:val="00B4511C"/>
    <w:rsid w:val="00B455E5"/>
    <w:rsid w:val="00B46422"/>
    <w:rsid w:val="00B46709"/>
    <w:rsid w:val="00B46D97"/>
    <w:rsid w:val="00B570E6"/>
    <w:rsid w:val="00B615D7"/>
    <w:rsid w:val="00B62629"/>
    <w:rsid w:val="00B6443D"/>
    <w:rsid w:val="00B647A5"/>
    <w:rsid w:val="00B64C32"/>
    <w:rsid w:val="00B6543C"/>
    <w:rsid w:val="00B668E3"/>
    <w:rsid w:val="00B6726F"/>
    <w:rsid w:val="00B7070B"/>
    <w:rsid w:val="00B72A85"/>
    <w:rsid w:val="00B736C1"/>
    <w:rsid w:val="00B73794"/>
    <w:rsid w:val="00B739CC"/>
    <w:rsid w:val="00B73C87"/>
    <w:rsid w:val="00B758FD"/>
    <w:rsid w:val="00B762D7"/>
    <w:rsid w:val="00B76F3E"/>
    <w:rsid w:val="00B805F1"/>
    <w:rsid w:val="00B8170C"/>
    <w:rsid w:val="00B85F0A"/>
    <w:rsid w:val="00B92597"/>
    <w:rsid w:val="00B94E91"/>
    <w:rsid w:val="00B95852"/>
    <w:rsid w:val="00BA008A"/>
    <w:rsid w:val="00BA07AE"/>
    <w:rsid w:val="00BA11F0"/>
    <w:rsid w:val="00BA3AD1"/>
    <w:rsid w:val="00BA3CEF"/>
    <w:rsid w:val="00BA4A6A"/>
    <w:rsid w:val="00BA4B19"/>
    <w:rsid w:val="00BA5573"/>
    <w:rsid w:val="00BA5D2B"/>
    <w:rsid w:val="00BB0050"/>
    <w:rsid w:val="00BB087A"/>
    <w:rsid w:val="00BB1E66"/>
    <w:rsid w:val="00BB295D"/>
    <w:rsid w:val="00BB2D18"/>
    <w:rsid w:val="00BB4419"/>
    <w:rsid w:val="00BB4C17"/>
    <w:rsid w:val="00BB6CAB"/>
    <w:rsid w:val="00BC0D57"/>
    <w:rsid w:val="00BC16B9"/>
    <w:rsid w:val="00BC1FC0"/>
    <w:rsid w:val="00BC3411"/>
    <w:rsid w:val="00BC51A9"/>
    <w:rsid w:val="00BC5BE8"/>
    <w:rsid w:val="00BC5CE6"/>
    <w:rsid w:val="00BC729D"/>
    <w:rsid w:val="00BC7E0B"/>
    <w:rsid w:val="00BD16DE"/>
    <w:rsid w:val="00BD184F"/>
    <w:rsid w:val="00BD1F34"/>
    <w:rsid w:val="00BD2AA5"/>
    <w:rsid w:val="00BD3DD2"/>
    <w:rsid w:val="00BD3FB8"/>
    <w:rsid w:val="00BD40C2"/>
    <w:rsid w:val="00BD4904"/>
    <w:rsid w:val="00BD4D42"/>
    <w:rsid w:val="00BD67A5"/>
    <w:rsid w:val="00BD70FF"/>
    <w:rsid w:val="00BE0C21"/>
    <w:rsid w:val="00BE18AE"/>
    <w:rsid w:val="00BE1AA8"/>
    <w:rsid w:val="00BE22A2"/>
    <w:rsid w:val="00BE2BAB"/>
    <w:rsid w:val="00BE3BB7"/>
    <w:rsid w:val="00BE45D4"/>
    <w:rsid w:val="00BE4DD7"/>
    <w:rsid w:val="00BE5889"/>
    <w:rsid w:val="00BE6772"/>
    <w:rsid w:val="00BE6897"/>
    <w:rsid w:val="00BE6F6D"/>
    <w:rsid w:val="00BE7B81"/>
    <w:rsid w:val="00BE7BDA"/>
    <w:rsid w:val="00BF2B55"/>
    <w:rsid w:val="00BF3048"/>
    <w:rsid w:val="00BF43A9"/>
    <w:rsid w:val="00BF4D5F"/>
    <w:rsid w:val="00BF7152"/>
    <w:rsid w:val="00BF78CE"/>
    <w:rsid w:val="00C00095"/>
    <w:rsid w:val="00C00247"/>
    <w:rsid w:val="00C01F2E"/>
    <w:rsid w:val="00C01F5B"/>
    <w:rsid w:val="00C034BB"/>
    <w:rsid w:val="00C037A9"/>
    <w:rsid w:val="00C03AD0"/>
    <w:rsid w:val="00C04E97"/>
    <w:rsid w:val="00C0770B"/>
    <w:rsid w:val="00C07A1F"/>
    <w:rsid w:val="00C100D2"/>
    <w:rsid w:val="00C10D59"/>
    <w:rsid w:val="00C119D8"/>
    <w:rsid w:val="00C11B62"/>
    <w:rsid w:val="00C1217D"/>
    <w:rsid w:val="00C1270A"/>
    <w:rsid w:val="00C1685D"/>
    <w:rsid w:val="00C16AB1"/>
    <w:rsid w:val="00C1713A"/>
    <w:rsid w:val="00C173E6"/>
    <w:rsid w:val="00C17EBF"/>
    <w:rsid w:val="00C2007F"/>
    <w:rsid w:val="00C20119"/>
    <w:rsid w:val="00C208E0"/>
    <w:rsid w:val="00C20B37"/>
    <w:rsid w:val="00C20D5E"/>
    <w:rsid w:val="00C21614"/>
    <w:rsid w:val="00C21F26"/>
    <w:rsid w:val="00C25540"/>
    <w:rsid w:val="00C275AA"/>
    <w:rsid w:val="00C27679"/>
    <w:rsid w:val="00C30A79"/>
    <w:rsid w:val="00C30E10"/>
    <w:rsid w:val="00C318B7"/>
    <w:rsid w:val="00C3245C"/>
    <w:rsid w:val="00C325D1"/>
    <w:rsid w:val="00C3261F"/>
    <w:rsid w:val="00C36B1C"/>
    <w:rsid w:val="00C37723"/>
    <w:rsid w:val="00C37882"/>
    <w:rsid w:val="00C37C93"/>
    <w:rsid w:val="00C40220"/>
    <w:rsid w:val="00C4081B"/>
    <w:rsid w:val="00C411D8"/>
    <w:rsid w:val="00C4130F"/>
    <w:rsid w:val="00C414DC"/>
    <w:rsid w:val="00C41A83"/>
    <w:rsid w:val="00C422D8"/>
    <w:rsid w:val="00C42D0E"/>
    <w:rsid w:val="00C43A74"/>
    <w:rsid w:val="00C43D1A"/>
    <w:rsid w:val="00C44601"/>
    <w:rsid w:val="00C44D86"/>
    <w:rsid w:val="00C45350"/>
    <w:rsid w:val="00C465D1"/>
    <w:rsid w:val="00C46C01"/>
    <w:rsid w:val="00C46FCE"/>
    <w:rsid w:val="00C50E41"/>
    <w:rsid w:val="00C5165A"/>
    <w:rsid w:val="00C51EF0"/>
    <w:rsid w:val="00C522D3"/>
    <w:rsid w:val="00C52CDC"/>
    <w:rsid w:val="00C54346"/>
    <w:rsid w:val="00C54BB6"/>
    <w:rsid w:val="00C553C9"/>
    <w:rsid w:val="00C562C2"/>
    <w:rsid w:val="00C5634D"/>
    <w:rsid w:val="00C56E54"/>
    <w:rsid w:val="00C57F5B"/>
    <w:rsid w:val="00C60367"/>
    <w:rsid w:val="00C605C5"/>
    <w:rsid w:val="00C60948"/>
    <w:rsid w:val="00C61F7E"/>
    <w:rsid w:val="00C62F49"/>
    <w:rsid w:val="00C63FC2"/>
    <w:rsid w:val="00C64499"/>
    <w:rsid w:val="00C6568C"/>
    <w:rsid w:val="00C6569B"/>
    <w:rsid w:val="00C65967"/>
    <w:rsid w:val="00C66835"/>
    <w:rsid w:val="00C6709B"/>
    <w:rsid w:val="00C674AE"/>
    <w:rsid w:val="00C7323F"/>
    <w:rsid w:val="00C73D6D"/>
    <w:rsid w:val="00C7478C"/>
    <w:rsid w:val="00C74C4E"/>
    <w:rsid w:val="00C74FDB"/>
    <w:rsid w:val="00C75548"/>
    <w:rsid w:val="00C755A3"/>
    <w:rsid w:val="00C75E69"/>
    <w:rsid w:val="00C77479"/>
    <w:rsid w:val="00C8094C"/>
    <w:rsid w:val="00C80FB6"/>
    <w:rsid w:val="00C8228F"/>
    <w:rsid w:val="00C83BC1"/>
    <w:rsid w:val="00C842CA"/>
    <w:rsid w:val="00C860EB"/>
    <w:rsid w:val="00C8651B"/>
    <w:rsid w:val="00C872CE"/>
    <w:rsid w:val="00C87648"/>
    <w:rsid w:val="00C876B3"/>
    <w:rsid w:val="00C87707"/>
    <w:rsid w:val="00C902F3"/>
    <w:rsid w:val="00C92D60"/>
    <w:rsid w:val="00C932A1"/>
    <w:rsid w:val="00C94865"/>
    <w:rsid w:val="00C94C19"/>
    <w:rsid w:val="00C94E09"/>
    <w:rsid w:val="00C96315"/>
    <w:rsid w:val="00C96A25"/>
    <w:rsid w:val="00C96AC6"/>
    <w:rsid w:val="00C96E2A"/>
    <w:rsid w:val="00C9719A"/>
    <w:rsid w:val="00C976F9"/>
    <w:rsid w:val="00C97CE5"/>
    <w:rsid w:val="00CA0166"/>
    <w:rsid w:val="00CA03F8"/>
    <w:rsid w:val="00CA0494"/>
    <w:rsid w:val="00CA0AE0"/>
    <w:rsid w:val="00CA1D03"/>
    <w:rsid w:val="00CA2250"/>
    <w:rsid w:val="00CA3162"/>
    <w:rsid w:val="00CA5ABB"/>
    <w:rsid w:val="00CA5B81"/>
    <w:rsid w:val="00CA6391"/>
    <w:rsid w:val="00CA6E36"/>
    <w:rsid w:val="00CA7665"/>
    <w:rsid w:val="00CB07BC"/>
    <w:rsid w:val="00CB0B73"/>
    <w:rsid w:val="00CB1A32"/>
    <w:rsid w:val="00CB2EF9"/>
    <w:rsid w:val="00CB44D8"/>
    <w:rsid w:val="00CB75FA"/>
    <w:rsid w:val="00CB798F"/>
    <w:rsid w:val="00CC1A3B"/>
    <w:rsid w:val="00CC279C"/>
    <w:rsid w:val="00CC2A6B"/>
    <w:rsid w:val="00CC32CE"/>
    <w:rsid w:val="00CC3828"/>
    <w:rsid w:val="00CC3B95"/>
    <w:rsid w:val="00CC3C0F"/>
    <w:rsid w:val="00CC4859"/>
    <w:rsid w:val="00CC526C"/>
    <w:rsid w:val="00CC7B18"/>
    <w:rsid w:val="00CD1106"/>
    <w:rsid w:val="00CD1793"/>
    <w:rsid w:val="00CD3726"/>
    <w:rsid w:val="00CD388D"/>
    <w:rsid w:val="00CD3D3C"/>
    <w:rsid w:val="00CD586D"/>
    <w:rsid w:val="00CD5F1D"/>
    <w:rsid w:val="00CD76C6"/>
    <w:rsid w:val="00CD79B7"/>
    <w:rsid w:val="00CE0D61"/>
    <w:rsid w:val="00CE1CDB"/>
    <w:rsid w:val="00CE29CB"/>
    <w:rsid w:val="00CE356C"/>
    <w:rsid w:val="00CE357D"/>
    <w:rsid w:val="00CE3E7E"/>
    <w:rsid w:val="00CE43F8"/>
    <w:rsid w:val="00CE4DD5"/>
    <w:rsid w:val="00CE5A96"/>
    <w:rsid w:val="00CE5C41"/>
    <w:rsid w:val="00CE75E6"/>
    <w:rsid w:val="00CE772E"/>
    <w:rsid w:val="00CE7BDF"/>
    <w:rsid w:val="00CF3B5B"/>
    <w:rsid w:val="00CF3FE2"/>
    <w:rsid w:val="00CF4E40"/>
    <w:rsid w:val="00CF5B55"/>
    <w:rsid w:val="00CF7189"/>
    <w:rsid w:val="00D00CE6"/>
    <w:rsid w:val="00D00D73"/>
    <w:rsid w:val="00D01192"/>
    <w:rsid w:val="00D01202"/>
    <w:rsid w:val="00D017BA"/>
    <w:rsid w:val="00D01A4C"/>
    <w:rsid w:val="00D01AD4"/>
    <w:rsid w:val="00D021F3"/>
    <w:rsid w:val="00D03297"/>
    <w:rsid w:val="00D04ED3"/>
    <w:rsid w:val="00D0504D"/>
    <w:rsid w:val="00D05504"/>
    <w:rsid w:val="00D05784"/>
    <w:rsid w:val="00D0657C"/>
    <w:rsid w:val="00D06D82"/>
    <w:rsid w:val="00D075CA"/>
    <w:rsid w:val="00D104B1"/>
    <w:rsid w:val="00D108E2"/>
    <w:rsid w:val="00D11F6C"/>
    <w:rsid w:val="00D201DA"/>
    <w:rsid w:val="00D21AA6"/>
    <w:rsid w:val="00D22B3E"/>
    <w:rsid w:val="00D23256"/>
    <w:rsid w:val="00D24752"/>
    <w:rsid w:val="00D24B28"/>
    <w:rsid w:val="00D25040"/>
    <w:rsid w:val="00D25D49"/>
    <w:rsid w:val="00D26F58"/>
    <w:rsid w:val="00D30B41"/>
    <w:rsid w:val="00D312F2"/>
    <w:rsid w:val="00D3156F"/>
    <w:rsid w:val="00D348A2"/>
    <w:rsid w:val="00D368BD"/>
    <w:rsid w:val="00D36B8B"/>
    <w:rsid w:val="00D3716E"/>
    <w:rsid w:val="00D40DEB"/>
    <w:rsid w:val="00D4105E"/>
    <w:rsid w:val="00D41DF4"/>
    <w:rsid w:val="00D433AB"/>
    <w:rsid w:val="00D4456A"/>
    <w:rsid w:val="00D447F9"/>
    <w:rsid w:val="00D45484"/>
    <w:rsid w:val="00D45A78"/>
    <w:rsid w:val="00D45B4F"/>
    <w:rsid w:val="00D467F2"/>
    <w:rsid w:val="00D46DEB"/>
    <w:rsid w:val="00D47FC6"/>
    <w:rsid w:val="00D524D1"/>
    <w:rsid w:val="00D52DB4"/>
    <w:rsid w:val="00D53688"/>
    <w:rsid w:val="00D55B39"/>
    <w:rsid w:val="00D56D56"/>
    <w:rsid w:val="00D579C1"/>
    <w:rsid w:val="00D61A4B"/>
    <w:rsid w:val="00D62AEC"/>
    <w:rsid w:val="00D63095"/>
    <w:rsid w:val="00D63C9B"/>
    <w:rsid w:val="00D6537F"/>
    <w:rsid w:val="00D70EB7"/>
    <w:rsid w:val="00D72E03"/>
    <w:rsid w:val="00D7313D"/>
    <w:rsid w:val="00D74945"/>
    <w:rsid w:val="00D757AC"/>
    <w:rsid w:val="00D76377"/>
    <w:rsid w:val="00D76A0A"/>
    <w:rsid w:val="00D76F42"/>
    <w:rsid w:val="00D775DF"/>
    <w:rsid w:val="00D8033B"/>
    <w:rsid w:val="00D81F3B"/>
    <w:rsid w:val="00D821FD"/>
    <w:rsid w:val="00D832A7"/>
    <w:rsid w:val="00D83C04"/>
    <w:rsid w:val="00D84114"/>
    <w:rsid w:val="00D8442D"/>
    <w:rsid w:val="00D84D61"/>
    <w:rsid w:val="00D85DBD"/>
    <w:rsid w:val="00D87CD4"/>
    <w:rsid w:val="00D9068E"/>
    <w:rsid w:val="00D90C79"/>
    <w:rsid w:val="00D90EB7"/>
    <w:rsid w:val="00D92FC2"/>
    <w:rsid w:val="00D94928"/>
    <w:rsid w:val="00D94EFD"/>
    <w:rsid w:val="00D96E1C"/>
    <w:rsid w:val="00D9788D"/>
    <w:rsid w:val="00D97A1F"/>
    <w:rsid w:val="00D97E4D"/>
    <w:rsid w:val="00DA0C3F"/>
    <w:rsid w:val="00DA12CD"/>
    <w:rsid w:val="00DA2093"/>
    <w:rsid w:val="00DA2137"/>
    <w:rsid w:val="00DA249B"/>
    <w:rsid w:val="00DA26C8"/>
    <w:rsid w:val="00DA347C"/>
    <w:rsid w:val="00DA34EC"/>
    <w:rsid w:val="00DA35AD"/>
    <w:rsid w:val="00DA3A47"/>
    <w:rsid w:val="00DA3F6E"/>
    <w:rsid w:val="00DA62D1"/>
    <w:rsid w:val="00DA7025"/>
    <w:rsid w:val="00DA7F98"/>
    <w:rsid w:val="00DB0207"/>
    <w:rsid w:val="00DB1AB1"/>
    <w:rsid w:val="00DB200C"/>
    <w:rsid w:val="00DB25FB"/>
    <w:rsid w:val="00DB3867"/>
    <w:rsid w:val="00DC0756"/>
    <w:rsid w:val="00DC1A56"/>
    <w:rsid w:val="00DC1FD4"/>
    <w:rsid w:val="00DC2560"/>
    <w:rsid w:val="00DC330D"/>
    <w:rsid w:val="00DC3322"/>
    <w:rsid w:val="00DC46BE"/>
    <w:rsid w:val="00DC4E5C"/>
    <w:rsid w:val="00DC5924"/>
    <w:rsid w:val="00DC60D7"/>
    <w:rsid w:val="00DC6421"/>
    <w:rsid w:val="00DC643F"/>
    <w:rsid w:val="00DD0705"/>
    <w:rsid w:val="00DD073D"/>
    <w:rsid w:val="00DD09F9"/>
    <w:rsid w:val="00DD0AE9"/>
    <w:rsid w:val="00DD33A2"/>
    <w:rsid w:val="00DD36A7"/>
    <w:rsid w:val="00DD48CE"/>
    <w:rsid w:val="00DD5A97"/>
    <w:rsid w:val="00DD5DB0"/>
    <w:rsid w:val="00DD6C37"/>
    <w:rsid w:val="00DD6DE6"/>
    <w:rsid w:val="00DD7272"/>
    <w:rsid w:val="00DE0016"/>
    <w:rsid w:val="00DE0EEE"/>
    <w:rsid w:val="00DE1882"/>
    <w:rsid w:val="00DE217F"/>
    <w:rsid w:val="00DE4A43"/>
    <w:rsid w:val="00DE4EB0"/>
    <w:rsid w:val="00DE50CF"/>
    <w:rsid w:val="00DE63F9"/>
    <w:rsid w:val="00DE7949"/>
    <w:rsid w:val="00DF02FE"/>
    <w:rsid w:val="00DF16E2"/>
    <w:rsid w:val="00DF171D"/>
    <w:rsid w:val="00DF203C"/>
    <w:rsid w:val="00DF3476"/>
    <w:rsid w:val="00DF36AE"/>
    <w:rsid w:val="00DF500B"/>
    <w:rsid w:val="00DF64C5"/>
    <w:rsid w:val="00DF6640"/>
    <w:rsid w:val="00DF6BF9"/>
    <w:rsid w:val="00DF768E"/>
    <w:rsid w:val="00E011AA"/>
    <w:rsid w:val="00E01852"/>
    <w:rsid w:val="00E0266E"/>
    <w:rsid w:val="00E0375C"/>
    <w:rsid w:val="00E03B11"/>
    <w:rsid w:val="00E03B36"/>
    <w:rsid w:val="00E0548E"/>
    <w:rsid w:val="00E05835"/>
    <w:rsid w:val="00E064B6"/>
    <w:rsid w:val="00E06DC9"/>
    <w:rsid w:val="00E10EE3"/>
    <w:rsid w:val="00E11998"/>
    <w:rsid w:val="00E11C5E"/>
    <w:rsid w:val="00E1220A"/>
    <w:rsid w:val="00E147CC"/>
    <w:rsid w:val="00E15986"/>
    <w:rsid w:val="00E15CE0"/>
    <w:rsid w:val="00E16382"/>
    <w:rsid w:val="00E16A2E"/>
    <w:rsid w:val="00E17524"/>
    <w:rsid w:val="00E17C8C"/>
    <w:rsid w:val="00E20E28"/>
    <w:rsid w:val="00E212F1"/>
    <w:rsid w:val="00E228BA"/>
    <w:rsid w:val="00E228E3"/>
    <w:rsid w:val="00E23153"/>
    <w:rsid w:val="00E2494F"/>
    <w:rsid w:val="00E25225"/>
    <w:rsid w:val="00E2721A"/>
    <w:rsid w:val="00E27D68"/>
    <w:rsid w:val="00E30D20"/>
    <w:rsid w:val="00E31485"/>
    <w:rsid w:val="00E32AD0"/>
    <w:rsid w:val="00E3392D"/>
    <w:rsid w:val="00E33E64"/>
    <w:rsid w:val="00E3439D"/>
    <w:rsid w:val="00E34EF1"/>
    <w:rsid w:val="00E34F6B"/>
    <w:rsid w:val="00E350F4"/>
    <w:rsid w:val="00E36986"/>
    <w:rsid w:val="00E36CCD"/>
    <w:rsid w:val="00E37294"/>
    <w:rsid w:val="00E3748C"/>
    <w:rsid w:val="00E40EF2"/>
    <w:rsid w:val="00E41EE2"/>
    <w:rsid w:val="00E442CA"/>
    <w:rsid w:val="00E4440A"/>
    <w:rsid w:val="00E44D96"/>
    <w:rsid w:val="00E454F5"/>
    <w:rsid w:val="00E45B96"/>
    <w:rsid w:val="00E45F1E"/>
    <w:rsid w:val="00E46DCA"/>
    <w:rsid w:val="00E47706"/>
    <w:rsid w:val="00E47B46"/>
    <w:rsid w:val="00E505B4"/>
    <w:rsid w:val="00E5126A"/>
    <w:rsid w:val="00E5222B"/>
    <w:rsid w:val="00E52C6E"/>
    <w:rsid w:val="00E52D46"/>
    <w:rsid w:val="00E53BBF"/>
    <w:rsid w:val="00E53C1E"/>
    <w:rsid w:val="00E55593"/>
    <w:rsid w:val="00E569D9"/>
    <w:rsid w:val="00E57BD5"/>
    <w:rsid w:val="00E57CC7"/>
    <w:rsid w:val="00E61509"/>
    <w:rsid w:val="00E616BD"/>
    <w:rsid w:val="00E62174"/>
    <w:rsid w:val="00E639F2"/>
    <w:rsid w:val="00E64015"/>
    <w:rsid w:val="00E65179"/>
    <w:rsid w:val="00E6545D"/>
    <w:rsid w:val="00E6767E"/>
    <w:rsid w:val="00E677C7"/>
    <w:rsid w:val="00E67C67"/>
    <w:rsid w:val="00E70630"/>
    <w:rsid w:val="00E717D1"/>
    <w:rsid w:val="00E729F8"/>
    <w:rsid w:val="00E72A48"/>
    <w:rsid w:val="00E73FEC"/>
    <w:rsid w:val="00E746C1"/>
    <w:rsid w:val="00E764DE"/>
    <w:rsid w:val="00E76E3C"/>
    <w:rsid w:val="00E76FAB"/>
    <w:rsid w:val="00E76FF1"/>
    <w:rsid w:val="00E80818"/>
    <w:rsid w:val="00E8111A"/>
    <w:rsid w:val="00E8147E"/>
    <w:rsid w:val="00E81507"/>
    <w:rsid w:val="00E8415E"/>
    <w:rsid w:val="00E842F0"/>
    <w:rsid w:val="00E84A1F"/>
    <w:rsid w:val="00E86382"/>
    <w:rsid w:val="00E86A6C"/>
    <w:rsid w:val="00E86DA2"/>
    <w:rsid w:val="00E87F1F"/>
    <w:rsid w:val="00E901A9"/>
    <w:rsid w:val="00E9028F"/>
    <w:rsid w:val="00E90397"/>
    <w:rsid w:val="00E90FFB"/>
    <w:rsid w:val="00E92040"/>
    <w:rsid w:val="00E92248"/>
    <w:rsid w:val="00E94854"/>
    <w:rsid w:val="00E94CE3"/>
    <w:rsid w:val="00E95607"/>
    <w:rsid w:val="00E96DFA"/>
    <w:rsid w:val="00E973D0"/>
    <w:rsid w:val="00E97572"/>
    <w:rsid w:val="00E9768C"/>
    <w:rsid w:val="00EA075D"/>
    <w:rsid w:val="00EA1818"/>
    <w:rsid w:val="00EA2AF5"/>
    <w:rsid w:val="00EA2E81"/>
    <w:rsid w:val="00EA3B7A"/>
    <w:rsid w:val="00EA6AB8"/>
    <w:rsid w:val="00EA74C7"/>
    <w:rsid w:val="00EA7595"/>
    <w:rsid w:val="00EA77A0"/>
    <w:rsid w:val="00EB0542"/>
    <w:rsid w:val="00EB0B4E"/>
    <w:rsid w:val="00EB1692"/>
    <w:rsid w:val="00EB1DD4"/>
    <w:rsid w:val="00EB1FA2"/>
    <w:rsid w:val="00EB20AF"/>
    <w:rsid w:val="00EB2292"/>
    <w:rsid w:val="00EC0933"/>
    <w:rsid w:val="00EC10F3"/>
    <w:rsid w:val="00EC1756"/>
    <w:rsid w:val="00EC3FE5"/>
    <w:rsid w:val="00EC4424"/>
    <w:rsid w:val="00EC4DCC"/>
    <w:rsid w:val="00EC686F"/>
    <w:rsid w:val="00EC6AA1"/>
    <w:rsid w:val="00EC6ECD"/>
    <w:rsid w:val="00ED0CC0"/>
    <w:rsid w:val="00ED0E37"/>
    <w:rsid w:val="00ED0E9C"/>
    <w:rsid w:val="00ED2527"/>
    <w:rsid w:val="00ED3029"/>
    <w:rsid w:val="00ED381A"/>
    <w:rsid w:val="00ED4439"/>
    <w:rsid w:val="00ED4460"/>
    <w:rsid w:val="00ED457C"/>
    <w:rsid w:val="00ED4C93"/>
    <w:rsid w:val="00ED6652"/>
    <w:rsid w:val="00ED67E7"/>
    <w:rsid w:val="00ED6F12"/>
    <w:rsid w:val="00EE0362"/>
    <w:rsid w:val="00EE043E"/>
    <w:rsid w:val="00EE09A4"/>
    <w:rsid w:val="00EE17B5"/>
    <w:rsid w:val="00EE3727"/>
    <w:rsid w:val="00EE3D5A"/>
    <w:rsid w:val="00EE5D51"/>
    <w:rsid w:val="00EE664E"/>
    <w:rsid w:val="00EE6928"/>
    <w:rsid w:val="00EE7E86"/>
    <w:rsid w:val="00EF0216"/>
    <w:rsid w:val="00EF049F"/>
    <w:rsid w:val="00EF0C37"/>
    <w:rsid w:val="00EF1201"/>
    <w:rsid w:val="00EF16EE"/>
    <w:rsid w:val="00EF235F"/>
    <w:rsid w:val="00EF2C97"/>
    <w:rsid w:val="00EF4532"/>
    <w:rsid w:val="00EF5018"/>
    <w:rsid w:val="00EF5132"/>
    <w:rsid w:val="00EF585F"/>
    <w:rsid w:val="00EF6AAD"/>
    <w:rsid w:val="00EF6BF0"/>
    <w:rsid w:val="00EF7D68"/>
    <w:rsid w:val="00F00E13"/>
    <w:rsid w:val="00F010E0"/>
    <w:rsid w:val="00F02D4C"/>
    <w:rsid w:val="00F0417A"/>
    <w:rsid w:val="00F041DB"/>
    <w:rsid w:val="00F0750B"/>
    <w:rsid w:val="00F0756D"/>
    <w:rsid w:val="00F07B15"/>
    <w:rsid w:val="00F102BF"/>
    <w:rsid w:val="00F10D81"/>
    <w:rsid w:val="00F1170E"/>
    <w:rsid w:val="00F11ECD"/>
    <w:rsid w:val="00F12807"/>
    <w:rsid w:val="00F12DB4"/>
    <w:rsid w:val="00F14124"/>
    <w:rsid w:val="00F143A8"/>
    <w:rsid w:val="00F1453A"/>
    <w:rsid w:val="00F1661A"/>
    <w:rsid w:val="00F16C49"/>
    <w:rsid w:val="00F16CF7"/>
    <w:rsid w:val="00F1733E"/>
    <w:rsid w:val="00F173C5"/>
    <w:rsid w:val="00F17758"/>
    <w:rsid w:val="00F17FBA"/>
    <w:rsid w:val="00F20D37"/>
    <w:rsid w:val="00F21BBE"/>
    <w:rsid w:val="00F22D91"/>
    <w:rsid w:val="00F23411"/>
    <w:rsid w:val="00F25338"/>
    <w:rsid w:val="00F25390"/>
    <w:rsid w:val="00F258D8"/>
    <w:rsid w:val="00F26024"/>
    <w:rsid w:val="00F30A57"/>
    <w:rsid w:val="00F30C52"/>
    <w:rsid w:val="00F30CD6"/>
    <w:rsid w:val="00F31F9E"/>
    <w:rsid w:val="00F32476"/>
    <w:rsid w:val="00F338F3"/>
    <w:rsid w:val="00F34340"/>
    <w:rsid w:val="00F343BA"/>
    <w:rsid w:val="00F35593"/>
    <w:rsid w:val="00F37C7A"/>
    <w:rsid w:val="00F400FC"/>
    <w:rsid w:val="00F41711"/>
    <w:rsid w:val="00F420A7"/>
    <w:rsid w:val="00F42E69"/>
    <w:rsid w:val="00F44783"/>
    <w:rsid w:val="00F44906"/>
    <w:rsid w:val="00F47866"/>
    <w:rsid w:val="00F47EAB"/>
    <w:rsid w:val="00F51786"/>
    <w:rsid w:val="00F523E1"/>
    <w:rsid w:val="00F5329D"/>
    <w:rsid w:val="00F53F6C"/>
    <w:rsid w:val="00F56030"/>
    <w:rsid w:val="00F561F2"/>
    <w:rsid w:val="00F57A46"/>
    <w:rsid w:val="00F603CA"/>
    <w:rsid w:val="00F60507"/>
    <w:rsid w:val="00F63F94"/>
    <w:rsid w:val="00F64223"/>
    <w:rsid w:val="00F64DDF"/>
    <w:rsid w:val="00F67019"/>
    <w:rsid w:val="00F718CA"/>
    <w:rsid w:val="00F755D0"/>
    <w:rsid w:val="00F7564A"/>
    <w:rsid w:val="00F77BA2"/>
    <w:rsid w:val="00F80CF8"/>
    <w:rsid w:val="00F826E2"/>
    <w:rsid w:val="00F84D52"/>
    <w:rsid w:val="00F85804"/>
    <w:rsid w:val="00F86C59"/>
    <w:rsid w:val="00F93179"/>
    <w:rsid w:val="00F93583"/>
    <w:rsid w:val="00F93BFD"/>
    <w:rsid w:val="00F93C10"/>
    <w:rsid w:val="00F93EE5"/>
    <w:rsid w:val="00F95600"/>
    <w:rsid w:val="00F95910"/>
    <w:rsid w:val="00F96DD3"/>
    <w:rsid w:val="00F97FB9"/>
    <w:rsid w:val="00FA0A63"/>
    <w:rsid w:val="00FA0B98"/>
    <w:rsid w:val="00FA10AB"/>
    <w:rsid w:val="00FA4D2B"/>
    <w:rsid w:val="00FA5F5B"/>
    <w:rsid w:val="00FA671B"/>
    <w:rsid w:val="00FA675E"/>
    <w:rsid w:val="00FA6D26"/>
    <w:rsid w:val="00FA732A"/>
    <w:rsid w:val="00FA7D17"/>
    <w:rsid w:val="00FB0F20"/>
    <w:rsid w:val="00FB134C"/>
    <w:rsid w:val="00FB17E6"/>
    <w:rsid w:val="00FB1B5A"/>
    <w:rsid w:val="00FB2939"/>
    <w:rsid w:val="00FB2D3C"/>
    <w:rsid w:val="00FB36EF"/>
    <w:rsid w:val="00FB3B5C"/>
    <w:rsid w:val="00FB53FA"/>
    <w:rsid w:val="00FB60D5"/>
    <w:rsid w:val="00FB630F"/>
    <w:rsid w:val="00FC0DF9"/>
    <w:rsid w:val="00FC3137"/>
    <w:rsid w:val="00FC3645"/>
    <w:rsid w:val="00FC3FB2"/>
    <w:rsid w:val="00FC4704"/>
    <w:rsid w:val="00FC4A76"/>
    <w:rsid w:val="00FC6B39"/>
    <w:rsid w:val="00FC7E8B"/>
    <w:rsid w:val="00FD1EFF"/>
    <w:rsid w:val="00FD21AB"/>
    <w:rsid w:val="00FD21DE"/>
    <w:rsid w:val="00FD23BE"/>
    <w:rsid w:val="00FD3445"/>
    <w:rsid w:val="00FD42E7"/>
    <w:rsid w:val="00FD4C2C"/>
    <w:rsid w:val="00FD5429"/>
    <w:rsid w:val="00FD5602"/>
    <w:rsid w:val="00FD5FD5"/>
    <w:rsid w:val="00FE0248"/>
    <w:rsid w:val="00FE0A6F"/>
    <w:rsid w:val="00FE143D"/>
    <w:rsid w:val="00FE1DC1"/>
    <w:rsid w:val="00FE2F8B"/>
    <w:rsid w:val="00FE374B"/>
    <w:rsid w:val="00FE446F"/>
    <w:rsid w:val="00FE4864"/>
    <w:rsid w:val="00FE507A"/>
    <w:rsid w:val="00FE530C"/>
    <w:rsid w:val="00FE5C6F"/>
    <w:rsid w:val="00FE65F5"/>
    <w:rsid w:val="00FE70B3"/>
    <w:rsid w:val="00FF0CA3"/>
    <w:rsid w:val="00FF0F1F"/>
    <w:rsid w:val="00FF1AAD"/>
    <w:rsid w:val="00FF26C0"/>
    <w:rsid w:val="00FF3147"/>
    <w:rsid w:val="00FF4605"/>
    <w:rsid w:val="00FF6B6C"/>
    <w:rsid w:val="00FF7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3D2F7"/>
  <w15:docId w15:val="{B43240A1-C631-4C67-979A-8C0B1859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2F3"/>
  </w:style>
  <w:style w:type="paragraph" w:styleId="Heading1">
    <w:name w:val="heading 1"/>
    <w:basedOn w:val="Normal"/>
    <w:next w:val="Normal"/>
    <w:link w:val="Heading1Char"/>
    <w:uiPriority w:val="9"/>
    <w:qFormat/>
    <w:rsid w:val="00254122"/>
    <w:pPr>
      <w:keepNext/>
      <w:keepLines/>
      <w:spacing w:before="240" w:after="0" w:line="276" w:lineRule="auto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7561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7561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561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561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561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561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561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561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6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C01"/>
  </w:style>
  <w:style w:type="paragraph" w:styleId="Footer">
    <w:name w:val="footer"/>
    <w:basedOn w:val="Normal"/>
    <w:link w:val="FooterChar"/>
    <w:uiPriority w:val="99"/>
    <w:unhideWhenUsed/>
    <w:rsid w:val="00C46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C01"/>
  </w:style>
  <w:style w:type="character" w:styleId="CommentReference">
    <w:name w:val="annotation reference"/>
    <w:basedOn w:val="DefaultParagraphFont"/>
    <w:uiPriority w:val="99"/>
    <w:semiHidden/>
    <w:unhideWhenUsed/>
    <w:rsid w:val="004F3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2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32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2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6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541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700EF5"/>
    <w:pPr>
      <w:spacing w:after="0" w:line="240" w:lineRule="auto"/>
    </w:pPr>
    <w:rPr>
      <w:rFonts w:ascii="Calibri" w:eastAsiaTheme="minorEastAsia" w:hAnsi="Calibri" w:cs="Calibri"/>
    </w:rPr>
  </w:style>
  <w:style w:type="paragraph" w:styleId="EndnoteText">
    <w:name w:val="endnote text"/>
    <w:basedOn w:val="Normal"/>
    <w:link w:val="EndnoteTextChar"/>
    <w:semiHidden/>
    <w:unhideWhenUsed/>
    <w:rsid w:val="00700EF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00EF5"/>
    <w:rPr>
      <w:rFonts w:ascii="Times New Roman" w:eastAsia="Calibri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semiHidden/>
    <w:unhideWhenUsed/>
    <w:rsid w:val="00700EF5"/>
    <w:rPr>
      <w:vertAlign w:val="superscript"/>
    </w:rPr>
  </w:style>
  <w:style w:type="paragraph" w:styleId="ListParagraph">
    <w:name w:val="List Paragraph"/>
    <w:basedOn w:val="Normal"/>
    <w:uiPriority w:val="34"/>
    <w:qFormat/>
    <w:rsid w:val="00700EF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1095"/>
  </w:style>
  <w:style w:type="character" w:customStyle="1" w:styleId="Heading2Char">
    <w:name w:val="Heading 2 Char"/>
    <w:basedOn w:val="DefaultParagraphFont"/>
    <w:link w:val="Heading2"/>
    <w:uiPriority w:val="9"/>
    <w:rsid w:val="000C75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C756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56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56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56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5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56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5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/>
    <w:rsid w:val="000C7561"/>
    <w:pPr>
      <w:spacing w:after="0" w:line="240" w:lineRule="auto"/>
    </w:pPr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0C756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756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561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C756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0C7561"/>
    <w:pPr>
      <w:spacing w:after="120" w:line="276" w:lineRule="auto"/>
    </w:pPr>
    <w:rPr>
      <w:rFonts w:eastAsiaTheme="minorEastAsia"/>
    </w:rPr>
  </w:style>
  <w:style w:type="character" w:customStyle="1" w:styleId="BodyTextChar">
    <w:name w:val="Body Text Char"/>
    <w:basedOn w:val="DefaultParagraphFont"/>
    <w:link w:val="BodyText"/>
    <w:uiPriority w:val="99"/>
    <w:rsid w:val="000C7561"/>
    <w:rPr>
      <w:rFonts w:eastAsiaTheme="minorEastAsia"/>
    </w:rPr>
  </w:style>
  <w:style w:type="paragraph" w:styleId="BodyText2">
    <w:name w:val="Body Text 2"/>
    <w:basedOn w:val="Normal"/>
    <w:link w:val="BodyText2Char"/>
    <w:uiPriority w:val="99"/>
    <w:unhideWhenUsed/>
    <w:rsid w:val="000C7561"/>
    <w:pPr>
      <w:spacing w:after="120" w:line="480" w:lineRule="auto"/>
    </w:pPr>
    <w:rPr>
      <w:rFonts w:eastAsiaTheme="minorEastAsia"/>
    </w:rPr>
  </w:style>
  <w:style w:type="character" w:customStyle="1" w:styleId="BodyText2Char">
    <w:name w:val="Body Text 2 Char"/>
    <w:basedOn w:val="DefaultParagraphFont"/>
    <w:link w:val="BodyText2"/>
    <w:uiPriority w:val="99"/>
    <w:rsid w:val="000C7561"/>
    <w:rPr>
      <w:rFonts w:eastAsiaTheme="minorEastAsia"/>
    </w:rPr>
  </w:style>
  <w:style w:type="paragraph" w:styleId="BodyText3">
    <w:name w:val="Body Text 3"/>
    <w:basedOn w:val="Normal"/>
    <w:link w:val="BodyText3Char"/>
    <w:uiPriority w:val="99"/>
    <w:unhideWhenUsed/>
    <w:rsid w:val="000C7561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0C7561"/>
    <w:rPr>
      <w:rFonts w:eastAsiaTheme="minorEastAsia"/>
      <w:sz w:val="16"/>
      <w:szCs w:val="16"/>
    </w:rPr>
  </w:style>
  <w:style w:type="paragraph" w:styleId="List">
    <w:name w:val="List"/>
    <w:basedOn w:val="Normal"/>
    <w:uiPriority w:val="99"/>
    <w:unhideWhenUsed/>
    <w:rsid w:val="000C7561"/>
    <w:pPr>
      <w:spacing w:after="200" w:line="276" w:lineRule="auto"/>
      <w:ind w:left="360" w:hanging="360"/>
      <w:contextualSpacing/>
    </w:pPr>
    <w:rPr>
      <w:rFonts w:eastAsiaTheme="minorEastAsia"/>
    </w:rPr>
  </w:style>
  <w:style w:type="paragraph" w:styleId="List2">
    <w:name w:val="List 2"/>
    <w:basedOn w:val="Normal"/>
    <w:uiPriority w:val="99"/>
    <w:unhideWhenUsed/>
    <w:rsid w:val="000C7561"/>
    <w:pPr>
      <w:spacing w:after="200" w:line="276" w:lineRule="auto"/>
      <w:ind w:left="720" w:hanging="360"/>
      <w:contextualSpacing/>
    </w:pPr>
    <w:rPr>
      <w:rFonts w:eastAsiaTheme="minorEastAsia"/>
    </w:rPr>
  </w:style>
  <w:style w:type="paragraph" w:styleId="List3">
    <w:name w:val="List 3"/>
    <w:basedOn w:val="Normal"/>
    <w:uiPriority w:val="99"/>
    <w:unhideWhenUsed/>
    <w:rsid w:val="000C7561"/>
    <w:pPr>
      <w:spacing w:after="200" w:line="276" w:lineRule="auto"/>
      <w:ind w:left="1080" w:hanging="360"/>
      <w:contextualSpacing/>
    </w:pPr>
    <w:rPr>
      <w:rFonts w:eastAsiaTheme="minorEastAsia"/>
    </w:rPr>
  </w:style>
  <w:style w:type="paragraph" w:styleId="ListBullet">
    <w:name w:val="List Bullet"/>
    <w:basedOn w:val="Normal"/>
    <w:uiPriority w:val="99"/>
    <w:unhideWhenUsed/>
    <w:rsid w:val="000C7561"/>
    <w:pPr>
      <w:numPr>
        <w:numId w:val="2"/>
      </w:numPr>
      <w:spacing w:after="200" w:line="276" w:lineRule="auto"/>
      <w:contextualSpacing/>
    </w:pPr>
    <w:rPr>
      <w:rFonts w:eastAsiaTheme="minorEastAsia"/>
    </w:rPr>
  </w:style>
  <w:style w:type="paragraph" w:styleId="ListBullet2">
    <w:name w:val="List Bullet 2"/>
    <w:basedOn w:val="Normal"/>
    <w:uiPriority w:val="99"/>
    <w:unhideWhenUsed/>
    <w:rsid w:val="000C7561"/>
    <w:pPr>
      <w:numPr>
        <w:numId w:val="3"/>
      </w:numPr>
      <w:spacing w:after="200" w:line="276" w:lineRule="auto"/>
      <w:contextualSpacing/>
    </w:pPr>
    <w:rPr>
      <w:rFonts w:eastAsiaTheme="minorEastAsia"/>
    </w:rPr>
  </w:style>
  <w:style w:type="paragraph" w:styleId="ListBullet3">
    <w:name w:val="List Bullet 3"/>
    <w:basedOn w:val="Normal"/>
    <w:uiPriority w:val="99"/>
    <w:unhideWhenUsed/>
    <w:rsid w:val="000C7561"/>
    <w:pPr>
      <w:numPr>
        <w:numId w:val="4"/>
      </w:numPr>
      <w:spacing w:after="200" w:line="276" w:lineRule="auto"/>
      <w:contextualSpacing/>
    </w:pPr>
    <w:rPr>
      <w:rFonts w:eastAsiaTheme="minorEastAsia"/>
    </w:rPr>
  </w:style>
  <w:style w:type="paragraph" w:styleId="ListNumber">
    <w:name w:val="List Number"/>
    <w:basedOn w:val="Normal"/>
    <w:uiPriority w:val="99"/>
    <w:unhideWhenUsed/>
    <w:rsid w:val="000C7561"/>
    <w:pPr>
      <w:numPr>
        <w:numId w:val="6"/>
      </w:numPr>
      <w:spacing w:after="200" w:line="276" w:lineRule="auto"/>
      <w:contextualSpacing/>
    </w:pPr>
    <w:rPr>
      <w:rFonts w:eastAsiaTheme="minorEastAsia"/>
    </w:rPr>
  </w:style>
  <w:style w:type="paragraph" w:styleId="ListNumber2">
    <w:name w:val="List Number 2"/>
    <w:basedOn w:val="Normal"/>
    <w:uiPriority w:val="99"/>
    <w:unhideWhenUsed/>
    <w:rsid w:val="000C7561"/>
    <w:pPr>
      <w:numPr>
        <w:numId w:val="7"/>
      </w:numPr>
      <w:spacing w:after="200" w:line="276" w:lineRule="auto"/>
      <w:contextualSpacing/>
    </w:pPr>
    <w:rPr>
      <w:rFonts w:eastAsiaTheme="minorEastAsia"/>
    </w:rPr>
  </w:style>
  <w:style w:type="paragraph" w:styleId="ListNumber3">
    <w:name w:val="List Number 3"/>
    <w:basedOn w:val="Normal"/>
    <w:uiPriority w:val="99"/>
    <w:unhideWhenUsed/>
    <w:rsid w:val="000C7561"/>
    <w:pPr>
      <w:numPr>
        <w:numId w:val="8"/>
      </w:numPr>
      <w:spacing w:after="200" w:line="276" w:lineRule="auto"/>
      <w:contextualSpacing/>
    </w:pPr>
    <w:rPr>
      <w:rFonts w:eastAsiaTheme="minorEastAsia"/>
    </w:rPr>
  </w:style>
  <w:style w:type="paragraph" w:styleId="ListContinue">
    <w:name w:val="List Continue"/>
    <w:basedOn w:val="Normal"/>
    <w:uiPriority w:val="99"/>
    <w:unhideWhenUsed/>
    <w:rsid w:val="000C7561"/>
    <w:pPr>
      <w:spacing w:after="120" w:line="276" w:lineRule="auto"/>
      <w:ind w:left="360"/>
      <w:contextualSpacing/>
    </w:pPr>
    <w:rPr>
      <w:rFonts w:eastAsiaTheme="minorEastAsia"/>
    </w:rPr>
  </w:style>
  <w:style w:type="paragraph" w:styleId="ListContinue2">
    <w:name w:val="List Continue 2"/>
    <w:basedOn w:val="Normal"/>
    <w:uiPriority w:val="99"/>
    <w:unhideWhenUsed/>
    <w:rsid w:val="000C7561"/>
    <w:pPr>
      <w:spacing w:after="120" w:line="276" w:lineRule="auto"/>
      <w:ind w:left="720"/>
      <w:contextualSpacing/>
    </w:pPr>
    <w:rPr>
      <w:rFonts w:eastAsiaTheme="minorEastAsia"/>
    </w:rPr>
  </w:style>
  <w:style w:type="paragraph" w:styleId="ListContinue3">
    <w:name w:val="List Continue 3"/>
    <w:basedOn w:val="Normal"/>
    <w:uiPriority w:val="99"/>
    <w:unhideWhenUsed/>
    <w:rsid w:val="000C7561"/>
    <w:pPr>
      <w:spacing w:after="120" w:line="276" w:lineRule="auto"/>
      <w:ind w:left="1080"/>
      <w:contextualSpacing/>
    </w:pPr>
    <w:rPr>
      <w:rFonts w:eastAsiaTheme="minorEastAsia"/>
    </w:rPr>
  </w:style>
  <w:style w:type="paragraph" w:styleId="MacroText">
    <w:name w:val="macro"/>
    <w:link w:val="MacroTextChar"/>
    <w:uiPriority w:val="99"/>
    <w:unhideWhenUsed/>
    <w:rsid w:val="000C756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0C7561"/>
    <w:rPr>
      <w:rFonts w:ascii="Courier" w:eastAsiaTheme="minorEastAsia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0C7561"/>
    <w:pPr>
      <w:spacing w:after="200" w:line="276" w:lineRule="auto"/>
    </w:pPr>
    <w:rPr>
      <w:rFonts w:eastAsiaTheme="minorEastAsia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C7561"/>
    <w:rPr>
      <w:rFonts w:eastAsiaTheme="minorEastAsia"/>
      <w:i/>
      <w:iCs/>
      <w:color w:val="000000" w:themeColor="tex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C7561"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0C7561"/>
    <w:rPr>
      <w:b/>
      <w:bCs/>
    </w:rPr>
  </w:style>
  <w:style w:type="character" w:styleId="Emphasis">
    <w:name w:val="Emphasis"/>
    <w:basedOn w:val="DefaultParagraphFont"/>
    <w:uiPriority w:val="20"/>
    <w:qFormat/>
    <w:rsid w:val="000C756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561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561"/>
    <w:rPr>
      <w:rFonts w:eastAsiaTheme="minorEastAsia"/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0C7561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C7561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0C7561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C7561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C756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7561"/>
    <w:pPr>
      <w:spacing w:before="480"/>
      <w:jc w:val="left"/>
      <w:outlineLvl w:val="9"/>
    </w:pPr>
    <w:rPr>
      <w:b/>
      <w:bCs/>
      <w:sz w:val="28"/>
      <w:szCs w:val="28"/>
    </w:rPr>
  </w:style>
  <w:style w:type="table" w:styleId="TableGrid">
    <w:name w:val="Table Grid"/>
    <w:basedOn w:val="TableNormal"/>
    <w:uiPriority w:val="59"/>
    <w:rsid w:val="000C756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0C7561"/>
    <w:pPr>
      <w:spacing w:after="0" w:line="240" w:lineRule="auto"/>
    </w:pPr>
    <w:rPr>
      <w:rFonts w:eastAsiaTheme="minorEastAsia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C7561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C7561"/>
    <w:pPr>
      <w:spacing w:after="0" w:line="240" w:lineRule="auto"/>
    </w:pPr>
    <w:rPr>
      <w:rFonts w:eastAsiaTheme="minorEastAsia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C7561"/>
    <w:pPr>
      <w:spacing w:after="0" w:line="240" w:lineRule="auto"/>
    </w:pPr>
    <w:rPr>
      <w:rFonts w:eastAsiaTheme="minorEastAsia"/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0C7561"/>
    <w:pPr>
      <w:spacing w:after="0" w:line="240" w:lineRule="auto"/>
    </w:pPr>
    <w:rPr>
      <w:rFonts w:eastAsiaTheme="minorEastAsia"/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0C7561"/>
    <w:pPr>
      <w:spacing w:after="0" w:line="240" w:lineRule="auto"/>
    </w:pPr>
    <w:rPr>
      <w:rFonts w:eastAsiaTheme="minorEastAsia"/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0C7561"/>
    <w:pPr>
      <w:spacing w:after="0" w:line="240" w:lineRule="auto"/>
    </w:pPr>
    <w:rPr>
      <w:rFonts w:eastAsiaTheme="minorEastAsia"/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LightList">
    <w:name w:val="Light List"/>
    <w:basedOn w:val="TableNormal"/>
    <w:uiPriority w:val="61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Grid">
    <w:name w:val="Light Grid"/>
    <w:basedOn w:val="TableNormal"/>
    <w:uiPriority w:val="62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C75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0C756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DarkList">
    <w:name w:val="Dark List"/>
    <w:basedOn w:val="TableNormal"/>
    <w:uiPriority w:val="70"/>
    <w:rsid w:val="000C7561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0C7561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0C7561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0C7561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0C7561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0C7561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0C7561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Grid">
    <w:name w:val="Colorful Grid"/>
    <w:basedOn w:val="TableNormal"/>
    <w:uiPriority w:val="73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0C7561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0C7561"/>
  </w:style>
  <w:style w:type="character" w:styleId="Hyperlink">
    <w:name w:val="Hyperlink"/>
    <w:basedOn w:val="DefaultParagraphFont"/>
    <w:uiPriority w:val="99"/>
    <w:unhideWhenUsed/>
    <w:rsid w:val="000C75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1C1FE09-90BF-4F36-81EA-4020F8D5EF22}">
  <we:reference id="wa10292587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5C1BEE-DD68-42F2-9AD8-B32FEAB670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E03434-AA99-436F-8E17-F5F24FCBD97D}"/>
</file>

<file path=customXml/itemProps3.xml><?xml version="1.0" encoding="utf-8"?>
<ds:datastoreItem xmlns:ds="http://schemas.openxmlformats.org/officeDocument/2006/customXml" ds:itemID="{8C4F1400-C966-4ADE-A0D2-B2E810C5E980}"/>
</file>

<file path=customXml/itemProps4.xml><?xml version="1.0" encoding="utf-8"?>
<ds:datastoreItem xmlns:ds="http://schemas.openxmlformats.org/officeDocument/2006/customXml" ds:itemID="{AD0C10C6-5515-4CEB-AD56-CB5286AEA9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4877</Words>
  <Characters>27805</Characters>
  <Application>Microsoft Office Word</Application>
  <DocSecurity>4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05242023 SCALE Global Summit Boris Johnson</vt:lpstr>
    </vt:vector>
  </TitlesOfParts>
  <Company>Harry Walker</Company>
  <LinksUpToDate>false</LinksUpToDate>
  <CharactersWithSpaces>32617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05242023 SCALE Global Summit Boris Johnson</dc:title>
  <dc:subject>SCALE Global Summit</dc:subject>
  <dc:creator>Boris Johnson</dc:creator>
  <cp:keywords>Nikki Jordan, Jessica Trowell, Lily Winter</cp:keywords>
  <dc:description>www.webxscription.com</dc:description>
  <cp:lastModifiedBy>Shelley Williams-Walker</cp:lastModifiedBy>
  <cp:revision>2</cp:revision>
  <dcterms:created xsi:type="dcterms:W3CDTF">2023-05-25T18:18:00Z</dcterms:created>
  <dcterms:modified xsi:type="dcterms:W3CDTF">2023-05-25T18:18:00Z</dcterms:modified>
  <cp:category>RUSH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